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1024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84267" w:rsidRPr="00A91508" w14:paraId="6FF7C901" w14:textId="77777777" w:rsidTr="00FE2895">
        <w:trPr>
          <w:trHeight w:val="1101"/>
        </w:trPr>
        <w:tc>
          <w:tcPr>
            <w:tcW w:w="9918" w:type="dxa"/>
            <w:vAlign w:val="center"/>
          </w:tcPr>
          <w:p w14:paraId="4DC1E36F" w14:textId="77777777" w:rsidR="00A84267" w:rsidRPr="005311B5" w:rsidRDefault="00A84267" w:rsidP="00FE2895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311B5">
              <w:rPr>
                <w:rFonts w:ascii="Arial" w:hAnsi="Arial" w:cs="Arial"/>
                <w:sz w:val="36"/>
                <w:szCs w:val="36"/>
              </w:rPr>
              <w:t>Piano d’impresa dell’</w:t>
            </w:r>
            <w:r w:rsidRPr="005311B5">
              <w:rPr>
                <w:rFonts w:ascii="Arial" w:hAnsi="Arial" w:cs="Arial"/>
                <w:i/>
                <w:iCs/>
                <w:sz w:val="36"/>
                <w:szCs w:val="36"/>
              </w:rPr>
              <w:t>iniziativa economica</w:t>
            </w:r>
          </w:p>
          <w:p w14:paraId="223EF830" w14:textId="72F1E961" w:rsidR="00A84267" w:rsidRPr="005311B5" w:rsidRDefault="00BE6AB7" w:rsidP="00FE2895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VOUCHER</w:t>
            </w:r>
          </w:p>
          <w:p w14:paraId="64C3FB43" w14:textId="77777777" w:rsidR="00A84267" w:rsidRPr="005311B5" w:rsidRDefault="00A84267" w:rsidP="00FE2895">
            <w:pPr>
              <w:jc w:val="center"/>
              <w:rPr>
                <w:rFonts w:ascii="Arial" w:hAnsi="Arial" w:cs="Arial"/>
              </w:rPr>
            </w:pPr>
            <w:r w:rsidRPr="005311B5">
              <w:rPr>
                <w:rFonts w:ascii="Arial" w:hAnsi="Arial" w:cs="Arial"/>
              </w:rPr>
              <w:t>(articoli 12 e 22 del DM 11 luglio 2025)</w:t>
            </w:r>
          </w:p>
          <w:p w14:paraId="1EB0E1E0" w14:textId="77777777" w:rsidR="00A84267" w:rsidRDefault="00A84267" w:rsidP="00FE2895">
            <w:pPr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1B5">
              <w:rPr>
                <w:rFonts w:ascii="Arial" w:hAnsi="Arial" w:cs="Arial"/>
                <w:sz w:val="24"/>
                <w:szCs w:val="24"/>
              </w:rPr>
              <w:t>SOCIET</w:t>
            </w:r>
            <w:r w:rsidR="00250476" w:rsidRPr="00250476">
              <w:rPr>
                <w:rFonts w:ascii="Arial" w:hAnsi="Arial" w:cs="Arial"/>
                <w:sz w:val="24"/>
                <w:szCs w:val="24"/>
              </w:rPr>
              <w:t>À</w:t>
            </w:r>
          </w:p>
          <w:p w14:paraId="4D8B3186" w14:textId="5E9F0CDC" w:rsidR="001F65A7" w:rsidRPr="005311B5" w:rsidRDefault="001F65A7" w:rsidP="00FE289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29DAFDF0" w14:textId="3F4451AA" w:rsidR="00FE2895" w:rsidRPr="003B59BB" w:rsidRDefault="00FE2895" w:rsidP="00FE289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t xml:space="preserve">Documento </w:t>
      </w:r>
      <w:r>
        <w:rPr>
          <w:rFonts w:ascii="Arial" w:hAnsi="Arial" w:cs="Arial"/>
          <w:b/>
          <w:bCs/>
          <w:sz w:val="20"/>
          <w:szCs w:val="20"/>
        </w:rPr>
        <w:t xml:space="preserve">da </w:t>
      </w:r>
      <w:r w:rsidRPr="003B59BB">
        <w:rPr>
          <w:rFonts w:ascii="Arial" w:hAnsi="Arial" w:cs="Arial"/>
          <w:b/>
          <w:bCs/>
          <w:sz w:val="20"/>
          <w:szCs w:val="20"/>
        </w:rPr>
        <w:t>sottoscri</w:t>
      </w:r>
      <w:r>
        <w:rPr>
          <w:rFonts w:ascii="Arial" w:hAnsi="Arial" w:cs="Arial"/>
          <w:b/>
          <w:bCs/>
          <w:sz w:val="20"/>
          <w:szCs w:val="20"/>
        </w:rPr>
        <w:t xml:space="preserve">vere </w:t>
      </w:r>
      <w:r w:rsidRPr="003B59BB">
        <w:rPr>
          <w:rFonts w:ascii="Arial" w:hAnsi="Arial" w:cs="Arial"/>
          <w:b/>
          <w:bCs/>
          <w:sz w:val="20"/>
          <w:szCs w:val="20"/>
        </w:rPr>
        <w:t>con firma digitale, ai sensi del D.lgs. 7 marzo 2005, n. 82 e del decreto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B59BB">
        <w:rPr>
          <w:rFonts w:ascii="Arial" w:hAnsi="Arial" w:cs="Arial"/>
          <w:b/>
          <w:bCs/>
          <w:sz w:val="20"/>
          <w:szCs w:val="20"/>
        </w:rPr>
        <w:t>del Presidente del Consiglio dei Ministri 30 marzo 2009 e successive modificazioni.</w:t>
      </w:r>
    </w:p>
    <w:p w14:paraId="55753679" w14:textId="37791C94" w:rsidR="00311280" w:rsidRPr="005311B5" w:rsidRDefault="00FE2895" w:rsidP="00D7553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B59B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EB9366" w14:textId="2EDC5352" w:rsidR="00A81AC8" w:rsidRPr="005311B5" w:rsidRDefault="00A81AC8" w:rsidP="00AC202E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spacing w:before="240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INIZIATIVA ECONOMICA</w:t>
      </w:r>
    </w:p>
    <w:p w14:paraId="7D573BCF" w14:textId="77777777" w:rsidR="00803668" w:rsidRDefault="00803668" w:rsidP="00A81AC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6829CC7" w14:textId="6D58A8F9" w:rsidR="00A81AC8" w:rsidRDefault="00A81AC8" w:rsidP="00A81AC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A.1 Soggetto proponente</w:t>
      </w:r>
    </w:p>
    <w:p w14:paraId="57156E7A" w14:textId="77777777" w:rsidR="00803668" w:rsidRPr="005311B5" w:rsidRDefault="00803668" w:rsidP="00A81AC8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7BC54745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776" w:type="dxa"/>
        <w:tblInd w:w="-5" w:type="dxa"/>
        <w:tblLook w:val="04A0" w:firstRow="1" w:lastRow="0" w:firstColumn="1" w:lastColumn="0" w:noHBand="0" w:noVBand="1"/>
      </w:tblPr>
      <w:tblGrid>
        <w:gridCol w:w="2407"/>
        <w:gridCol w:w="7369"/>
      </w:tblGrid>
      <w:tr w:rsidR="00A81AC8" w:rsidRPr="00A91508" w14:paraId="43D8E683" w14:textId="77777777" w:rsidTr="00AC202E">
        <w:trPr>
          <w:trHeight w:val="454"/>
        </w:trPr>
        <w:tc>
          <w:tcPr>
            <w:tcW w:w="2407" w:type="dxa"/>
            <w:vAlign w:val="center"/>
          </w:tcPr>
          <w:p w14:paraId="5A4C1F1F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7369" w:type="dxa"/>
            <w:vAlign w:val="center"/>
          </w:tcPr>
          <w:p w14:paraId="3552C83F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1AC8" w:rsidRPr="00A91508" w14:paraId="1C98902C" w14:textId="77777777" w:rsidTr="005311B5">
        <w:trPr>
          <w:trHeight w:val="1013"/>
        </w:trPr>
        <w:tc>
          <w:tcPr>
            <w:tcW w:w="2407" w:type="dxa"/>
            <w:vAlign w:val="center"/>
          </w:tcPr>
          <w:p w14:paraId="73101052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Tipologia</w:t>
            </w:r>
          </w:p>
        </w:tc>
        <w:tc>
          <w:tcPr>
            <w:tcW w:w="7369" w:type="dxa"/>
            <w:vAlign w:val="center"/>
          </w:tcPr>
          <w:p w14:paraId="1984C64E" w14:textId="77777777" w:rsidR="00F4010A" w:rsidRDefault="00F4010A" w:rsidP="00994D36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4A4F06BC" w14:textId="173CFB63" w:rsidR="00A81AC8" w:rsidRPr="005311B5" w:rsidRDefault="00A81AC8" w:rsidP="00994D36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5311B5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eastAsia="Calibri"/>
                <w:b/>
                <w:bCs/>
                <w:sz w:val="18"/>
                <w:szCs w:val="18"/>
              </w:rPr>
              <w:t xml:space="preserve">  Società in nome collettivo</w:t>
            </w:r>
          </w:p>
          <w:p w14:paraId="54C23855" w14:textId="77777777" w:rsidR="00A81AC8" w:rsidRPr="005311B5" w:rsidRDefault="00A81AC8" w:rsidP="00994D36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Società in accomandita semplice</w:t>
            </w:r>
          </w:p>
          <w:p w14:paraId="39F7ED25" w14:textId="77777777" w:rsidR="00A81AC8" w:rsidRPr="005311B5" w:rsidRDefault="00A81AC8" w:rsidP="00994D36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Società a responsabilità limitata</w:t>
            </w:r>
          </w:p>
          <w:p w14:paraId="77517D3A" w14:textId="77777777" w:rsidR="00A81AC8" w:rsidRPr="005311B5" w:rsidRDefault="00A81AC8" w:rsidP="00994D36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5311B5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eastAsia="Calibri"/>
                <w:b/>
                <w:bCs/>
                <w:sz w:val="18"/>
                <w:szCs w:val="18"/>
              </w:rPr>
              <w:t xml:space="preserve">  Società cooperativa</w:t>
            </w:r>
          </w:p>
          <w:p w14:paraId="0C3E23A4" w14:textId="77777777" w:rsidR="00A81AC8" w:rsidRPr="005311B5" w:rsidRDefault="00A81AC8" w:rsidP="00994D36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Società tra professionisti</w:t>
            </w:r>
          </w:p>
          <w:p w14:paraId="46EA10F0" w14:textId="77777777" w:rsidR="00A81AC8" w:rsidRPr="005311B5" w:rsidRDefault="00A81AC8" w:rsidP="00994D36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A81AC8" w:rsidRPr="00A91508" w14:paraId="49A85B1D" w14:textId="77777777" w:rsidTr="00AC202E">
        <w:trPr>
          <w:trHeight w:val="454"/>
        </w:trPr>
        <w:tc>
          <w:tcPr>
            <w:tcW w:w="2407" w:type="dxa"/>
            <w:vAlign w:val="center"/>
          </w:tcPr>
          <w:p w14:paraId="23DF9851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P.IVA</w:t>
            </w:r>
          </w:p>
        </w:tc>
        <w:tc>
          <w:tcPr>
            <w:tcW w:w="7369" w:type="dxa"/>
            <w:vAlign w:val="center"/>
          </w:tcPr>
          <w:p w14:paraId="53E314F8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ABC4C63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7EAD4E7" w14:textId="77777777" w:rsidR="00803668" w:rsidRDefault="00803668" w:rsidP="00A81AC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4CB5E8A" w14:textId="6C3C147C" w:rsidR="00A81AC8" w:rsidRDefault="00A81AC8" w:rsidP="00A81AC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A.2 Legale Rappresentante</w:t>
      </w:r>
    </w:p>
    <w:p w14:paraId="1A6C4257" w14:textId="77777777" w:rsidR="00803668" w:rsidRPr="005311B5" w:rsidRDefault="00803668" w:rsidP="00A81AC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F68F2E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776" w:type="dxa"/>
        <w:tblInd w:w="-5" w:type="dxa"/>
        <w:tblLook w:val="04A0" w:firstRow="1" w:lastRow="0" w:firstColumn="1" w:lastColumn="0" w:noHBand="0" w:noVBand="1"/>
      </w:tblPr>
      <w:tblGrid>
        <w:gridCol w:w="1576"/>
        <w:gridCol w:w="1539"/>
        <w:gridCol w:w="1555"/>
        <w:gridCol w:w="1552"/>
        <w:gridCol w:w="1568"/>
        <w:gridCol w:w="1986"/>
      </w:tblGrid>
      <w:tr w:rsidR="00A81AC8" w:rsidRPr="00A91508" w14:paraId="7B002CF4" w14:textId="77777777" w:rsidTr="00AC202E">
        <w:trPr>
          <w:trHeight w:val="454"/>
        </w:trPr>
        <w:tc>
          <w:tcPr>
            <w:tcW w:w="1576" w:type="dxa"/>
            <w:tcBorders>
              <w:bottom w:val="single" w:sz="4" w:space="0" w:color="auto"/>
            </w:tcBorders>
            <w:vAlign w:val="center"/>
          </w:tcPr>
          <w:p w14:paraId="75DF9047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39" w:type="dxa"/>
            <w:vAlign w:val="center"/>
          </w:tcPr>
          <w:p w14:paraId="1CAEF951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7F9F6646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552" w:type="dxa"/>
            <w:vAlign w:val="center"/>
          </w:tcPr>
          <w:p w14:paraId="21238112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8" w:type="dxa"/>
            <w:vAlign w:val="center"/>
          </w:tcPr>
          <w:p w14:paraId="6A1B49E8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Genere</w:t>
            </w:r>
          </w:p>
        </w:tc>
        <w:tc>
          <w:tcPr>
            <w:tcW w:w="1986" w:type="dxa"/>
            <w:vAlign w:val="center"/>
          </w:tcPr>
          <w:p w14:paraId="33EF363A" w14:textId="77777777" w:rsidR="00A81AC8" w:rsidRPr="005311B5" w:rsidRDefault="00A81AC8" w:rsidP="00994D36">
            <w:pPr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M/F/ND</w:t>
            </w:r>
          </w:p>
        </w:tc>
      </w:tr>
      <w:tr w:rsidR="00A81AC8" w:rsidRPr="00A91508" w14:paraId="1861E95F" w14:textId="77777777" w:rsidTr="00AC202E">
        <w:trPr>
          <w:trHeight w:val="454"/>
        </w:trPr>
        <w:tc>
          <w:tcPr>
            <w:tcW w:w="1576" w:type="dxa"/>
            <w:tcBorders>
              <w:top w:val="single" w:sz="4" w:space="0" w:color="auto"/>
            </w:tcBorders>
            <w:vAlign w:val="center"/>
          </w:tcPr>
          <w:p w14:paraId="50C97D55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Comune di nascita</w:t>
            </w:r>
          </w:p>
        </w:tc>
        <w:tc>
          <w:tcPr>
            <w:tcW w:w="1539" w:type="dxa"/>
            <w:vAlign w:val="center"/>
          </w:tcPr>
          <w:p w14:paraId="5CDA06E9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3347FB1A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1552" w:type="dxa"/>
            <w:vAlign w:val="center"/>
          </w:tcPr>
          <w:p w14:paraId="6B78E1D8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8" w:type="dxa"/>
            <w:vAlign w:val="center"/>
          </w:tcPr>
          <w:p w14:paraId="177D0DAA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86" w:type="dxa"/>
            <w:vAlign w:val="center"/>
          </w:tcPr>
          <w:p w14:paraId="3381DF57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F42900A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2F53F0C0" w14:textId="77777777" w:rsidR="00803668" w:rsidRDefault="00803668" w:rsidP="00A81AC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79CC81E" w14:textId="4639B7FB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A.3 Sede</w:t>
      </w:r>
    </w:p>
    <w:p w14:paraId="14B603BD" w14:textId="3B49B10E" w:rsidR="00A81AC8" w:rsidRDefault="0042566D" w:rsidP="00A81AC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I</w:t>
      </w:r>
      <w:r w:rsidR="00A81AC8" w:rsidRPr="005311B5">
        <w:rPr>
          <w:rFonts w:ascii="Arial" w:hAnsi="Arial" w:cs="Arial"/>
          <w:i/>
          <w:iCs/>
          <w:sz w:val="20"/>
          <w:szCs w:val="20"/>
        </w:rPr>
        <w:t>nserire i dati della sede legale</w:t>
      </w:r>
    </w:p>
    <w:p w14:paraId="5638F971" w14:textId="77777777" w:rsidR="00803668" w:rsidRPr="005311B5" w:rsidRDefault="00803668" w:rsidP="00A81AC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5BA1F29" w14:textId="151A4612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555"/>
      </w:tblGrid>
      <w:tr w:rsidR="00A81AC8" w:rsidRPr="00A91508" w14:paraId="4BA1B108" w14:textId="2BEF9306" w:rsidTr="00994D36">
        <w:trPr>
          <w:trHeight w:val="454"/>
        </w:trPr>
        <w:tc>
          <w:tcPr>
            <w:tcW w:w="2407" w:type="dxa"/>
            <w:vAlign w:val="center"/>
          </w:tcPr>
          <w:p w14:paraId="704A35E4" w14:textId="6E03A1FD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Nazione</w:t>
            </w:r>
          </w:p>
        </w:tc>
        <w:tc>
          <w:tcPr>
            <w:tcW w:w="2407" w:type="dxa"/>
            <w:vAlign w:val="center"/>
          </w:tcPr>
          <w:p w14:paraId="6A026F66" w14:textId="1C6A53DC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7A789AC1" w14:textId="7E785D7B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2555" w:type="dxa"/>
            <w:vAlign w:val="center"/>
          </w:tcPr>
          <w:p w14:paraId="7FD5E43B" w14:textId="6AA736D6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81AC8" w:rsidRPr="00A91508" w14:paraId="0B41378B" w14:textId="37B38A86" w:rsidTr="00994D36">
        <w:trPr>
          <w:trHeight w:val="45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51154A7" w14:textId="034DB21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54E94EDA" w14:textId="56B5CD0F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582E647" w14:textId="6DC2C528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59C8E68B" w14:textId="6412938E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81AC8" w:rsidRPr="00A91508" w14:paraId="75648C4D" w14:textId="0B84F8E4" w:rsidTr="00994D36">
        <w:trPr>
          <w:trHeight w:val="45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5FFC8930" w14:textId="1789B866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7369" w:type="dxa"/>
            <w:gridSpan w:val="3"/>
            <w:tcBorders>
              <w:bottom w:val="single" w:sz="4" w:space="0" w:color="auto"/>
            </w:tcBorders>
            <w:vAlign w:val="center"/>
          </w:tcPr>
          <w:p w14:paraId="7627F164" w14:textId="1973D37C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81AC8" w:rsidRPr="00A91508" w14:paraId="5CF8E364" w14:textId="31699CCA" w:rsidTr="00994D36">
        <w:trPr>
          <w:trHeight w:val="454"/>
        </w:trPr>
        <w:tc>
          <w:tcPr>
            <w:tcW w:w="2407" w:type="dxa"/>
            <w:vAlign w:val="center"/>
          </w:tcPr>
          <w:p w14:paraId="2D67534B" w14:textId="31663F6B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2407" w:type="dxa"/>
            <w:vAlign w:val="center"/>
          </w:tcPr>
          <w:p w14:paraId="6FF33EAF" w14:textId="3A9BC290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61B8A2A1" w14:textId="5456C75D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2555" w:type="dxa"/>
            <w:vAlign w:val="center"/>
          </w:tcPr>
          <w:p w14:paraId="0343D96D" w14:textId="202B1FA4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3386765" w14:textId="3BB0AC6D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5E36608" w14:textId="03D3B089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EDF312E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7C63A1A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4A0DED6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336717F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6EC38A7" w14:textId="77639830" w:rsidR="00720D31" w:rsidRPr="005311B5" w:rsidRDefault="00720D31" w:rsidP="005311B5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0" w:right="-126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ATTIVITÀ PROPOSTA</w:t>
      </w:r>
      <w:r w:rsidR="00F627A8" w:rsidRPr="005311B5">
        <w:rPr>
          <w:rStyle w:val="Rimandonotaapidipagina"/>
          <w:rFonts w:ascii="Arial" w:hAnsi="Arial" w:cs="Arial"/>
          <w:b/>
          <w:bCs/>
          <w:sz w:val="24"/>
          <w:szCs w:val="24"/>
        </w:rPr>
        <w:footnoteReference w:id="1"/>
      </w:r>
    </w:p>
    <w:p w14:paraId="471C1A91" w14:textId="77777777" w:rsidR="00A16F69" w:rsidRPr="005311B5" w:rsidRDefault="00A16F69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7D767114" w14:textId="064A0E1C" w:rsidR="00256B63" w:rsidRDefault="00E93E80" w:rsidP="0048400C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E31F7B" w:rsidRPr="005311B5">
        <w:rPr>
          <w:rFonts w:ascii="Arial" w:hAnsi="Arial" w:cs="Arial"/>
          <w:b/>
          <w:bCs/>
          <w:sz w:val="24"/>
          <w:szCs w:val="24"/>
        </w:rPr>
        <w:t>.1</w:t>
      </w:r>
      <w:r w:rsidR="002852DF" w:rsidRPr="005311B5">
        <w:rPr>
          <w:rFonts w:ascii="Arial" w:hAnsi="Arial" w:cs="Arial"/>
          <w:b/>
          <w:bCs/>
          <w:sz w:val="24"/>
          <w:szCs w:val="24"/>
        </w:rPr>
        <w:t xml:space="preserve"> </w:t>
      </w:r>
      <w:r w:rsidR="00D44012" w:rsidRPr="005311B5">
        <w:rPr>
          <w:rFonts w:ascii="Arial" w:hAnsi="Arial" w:cs="Arial"/>
          <w:b/>
          <w:bCs/>
          <w:sz w:val="24"/>
          <w:szCs w:val="24"/>
        </w:rPr>
        <w:t>P</w:t>
      </w:r>
      <w:r w:rsidR="00F246D0" w:rsidRPr="005311B5">
        <w:rPr>
          <w:rFonts w:ascii="Arial" w:hAnsi="Arial" w:cs="Arial"/>
          <w:b/>
          <w:bCs/>
          <w:sz w:val="24"/>
          <w:szCs w:val="24"/>
        </w:rPr>
        <w:t>rogetto</w:t>
      </w:r>
      <w:r w:rsidR="00D44012" w:rsidRPr="005311B5">
        <w:rPr>
          <w:rFonts w:ascii="Arial" w:hAnsi="Arial" w:cs="Arial"/>
          <w:b/>
          <w:bCs/>
          <w:sz w:val="24"/>
          <w:szCs w:val="24"/>
        </w:rPr>
        <w:t xml:space="preserve"> di autoimpiego</w:t>
      </w:r>
    </w:p>
    <w:p w14:paraId="62427F98" w14:textId="77777777" w:rsidR="00E93E80" w:rsidRDefault="00E93E80" w:rsidP="0048400C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01A6DB77" w14:textId="73B961BA" w:rsidR="000E73AC" w:rsidRPr="005311B5" w:rsidRDefault="000E73AC" w:rsidP="005311B5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145C00D8" w14:textId="59EB982D" w:rsidR="003A3F32" w:rsidRPr="005311B5" w:rsidRDefault="003A3F32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 xml:space="preserve">. </w:t>
      </w:r>
      <w:r w:rsidR="002C173D">
        <w:rPr>
          <w:i/>
          <w:iCs/>
          <w:sz w:val="20"/>
        </w:rPr>
        <w:t>Approfondisci la d</w:t>
      </w:r>
      <w:r w:rsidR="002C173D" w:rsidRPr="00BB3FAE">
        <w:rPr>
          <w:i/>
          <w:iCs/>
          <w:sz w:val="20"/>
        </w:rPr>
        <w:t>escri</w:t>
      </w:r>
      <w:r w:rsidR="002C173D">
        <w:rPr>
          <w:i/>
          <w:iCs/>
          <w:sz w:val="20"/>
        </w:rPr>
        <w:t>zione</w:t>
      </w:r>
      <w:r w:rsidR="002C173D" w:rsidRPr="00BB3FAE">
        <w:rPr>
          <w:i/>
          <w:iCs/>
          <w:sz w:val="20"/>
        </w:rPr>
        <w:t xml:space="preserve">, </w:t>
      </w:r>
      <w:r w:rsidR="002C173D">
        <w:rPr>
          <w:i/>
          <w:iCs/>
          <w:sz w:val="20"/>
        </w:rPr>
        <w:t>de</w:t>
      </w:r>
      <w:r w:rsidR="002C173D" w:rsidRPr="00BB3FAE">
        <w:rPr>
          <w:i/>
          <w:iCs/>
          <w:sz w:val="20"/>
        </w:rPr>
        <w:t xml:space="preserve">l tuo progetto di autoimpiego </w:t>
      </w:r>
      <w:r w:rsidR="002C173D">
        <w:rPr>
          <w:i/>
          <w:iCs/>
          <w:sz w:val="20"/>
        </w:rPr>
        <w:t>già descritto nella domanda di ammissione</w:t>
      </w:r>
    </w:p>
    <w:p w14:paraId="64A0B67F" w14:textId="77777777" w:rsidR="00A91E5A" w:rsidRPr="005311B5" w:rsidRDefault="00A91E5A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9DD6A41" w14:textId="77777777" w:rsidR="00A36040" w:rsidRPr="005311B5" w:rsidRDefault="00A36040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23E4F63" w14:textId="77777777" w:rsidR="00A16F69" w:rsidRPr="005311B5" w:rsidRDefault="00A16F69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131B003" w14:textId="77777777" w:rsidR="00A16F69" w:rsidRPr="005311B5" w:rsidRDefault="00A16F69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7D3E161D" w14:textId="77777777" w:rsidR="00A36040" w:rsidRPr="005311B5" w:rsidRDefault="00A36040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8D6EA2B" w14:textId="77777777" w:rsidR="00A36040" w:rsidRPr="005311B5" w:rsidRDefault="00A36040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989A0D8" w14:textId="77777777" w:rsidR="00BF36F5" w:rsidRPr="005311B5" w:rsidRDefault="00BF36F5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8EAC189" w14:textId="77777777" w:rsidR="00BF36F5" w:rsidRPr="005311B5" w:rsidRDefault="00BF36F5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9378A2E" w14:textId="77777777" w:rsidR="00511861" w:rsidRPr="005311B5" w:rsidRDefault="0051186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29122DEF" w14:textId="77777777" w:rsidR="00A91E5A" w:rsidRPr="005311B5" w:rsidRDefault="00A91E5A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F462B8B" w14:textId="4ED7265D" w:rsidR="00720D31" w:rsidRPr="005311B5" w:rsidRDefault="00E93E80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219103048"/>
      <w:r>
        <w:rPr>
          <w:rFonts w:ascii="Arial" w:hAnsi="Arial" w:cs="Arial"/>
          <w:b/>
          <w:bCs/>
          <w:sz w:val="24"/>
          <w:szCs w:val="24"/>
        </w:rPr>
        <w:t>B</w:t>
      </w:r>
      <w:r w:rsidR="00720D31" w:rsidRPr="005311B5">
        <w:rPr>
          <w:rFonts w:ascii="Arial" w:hAnsi="Arial" w:cs="Arial"/>
          <w:b/>
          <w:bCs/>
          <w:sz w:val="24"/>
          <w:szCs w:val="24"/>
        </w:rPr>
        <w:t>.</w:t>
      </w:r>
      <w:r w:rsidR="00BF36F5" w:rsidRPr="005311B5">
        <w:rPr>
          <w:rFonts w:ascii="Arial" w:hAnsi="Arial" w:cs="Arial"/>
          <w:b/>
          <w:bCs/>
          <w:sz w:val="24"/>
          <w:szCs w:val="24"/>
        </w:rPr>
        <w:t>2</w:t>
      </w:r>
      <w:r w:rsidR="00720D31" w:rsidRPr="005311B5">
        <w:rPr>
          <w:rFonts w:ascii="Arial" w:hAnsi="Arial" w:cs="Arial"/>
          <w:b/>
          <w:bCs/>
          <w:sz w:val="24"/>
          <w:szCs w:val="24"/>
        </w:rPr>
        <w:t xml:space="preserve"> </w:t>
      </w:r>
      <w:r w:rsidR="002C173D">
        <w:rPr>
          <w:rFonts w:ascii="Arial" w:hAnsi="Arial" w:cs="Arial"/>
          <w:b/>
          <w:bCs/>
          <w:sz w:val="24"/>
          <w:szCs w:val="24"/>
        </w:rPr>
        <w:t>Caratteristiche s</w:t>
      </w:r>
      <w:r w:rsidR="00720D31" w:rsidRPr="005311B5">
        <w:rPr>
          <w:rFonts w:ascii="Arial" w:hAnsi="Arial" w:cs="Arial"/>
          <w:b/>
          <w:bCs/>
          <w:sz w:val="24"/>
          <w:szCs w:val="24"/>
        </w:rPr>
        <w:t>ede operativa</w:t>
      </w:r>
    </w:p>
    <w:p w14:paraId="52015B45" w14:textId="77777777" w:rsidR="00720D31" w:rsidRPr="005311B5" w:rsidRDefault="00720D3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41908C7" w14:textId="77777777" w:rsidR="00764EA6" w:rsidRPr="005311B5" w:rsidRDefault="00764EA6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2554"/>
        <w:gridCol w:w="2407"/>
        <w:gridCol w:w="2407"/>
        <w:gridCol w:w="2130"/>
      </w:tblGrid>
      <w:tr w:rsidR="00720D31" w:rsidRPr="00A91508" w14:paraId="5F8B125F" w14:textId="77777777" w:rsidTr="00686221">
        <w:trPr>
          <w:trHeight w:val="454"/>
        </w:trPr>
        <w:tc>
          <w:tcPr>
            <w:tcW w:w="2554" w:type="dxa"/>
            <w:vAlign w:val="center"/>
          </w:tcPr>
          <w:p w14:paraId="2F45B310" w14:textId="789B5F11" w:rsidR="00720D31" w:rsidRPr="005311B5" w:rsidRDefault="002C173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Agibilità/abitabilità*</w:t>
            </w:r>
          </w:p>
        </w:tc>
        <w:tc>
          <w:tcPr>
            <w:tcW w:w="2407" w:type="dxa"/>
            <w:vAlign w:val="center"/>
          </w:tcPr>
          <w:p w14:paraId="1FF333FF" w14:textId="5083DEB3" w:rsidR="00720D31" w:rsidRPr="005311B5" w:rsidRDefault="002C173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Si/no</w:t>
            </w:r>
          </w:p>
        </w:tc>
        <w:tc>
          <w:tcPr>
            <w:tcW w:w="2407" w:type="dxa"/>
            <w:vAlign w:val="center"/>
          </w:tcPr>
          <w:p w14:paraId="501E868B" w14:textId="7B9B125F" w:rsidR="00720D31" w:rsidRPr="005311B5" w:rsidRDefault="002C173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Destinazione d’uso*</w:t>
            </w:r>
            <w:r w:rsidR="00720D31"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130" w:type="dxa"/>
            <w:vAlign w:val="center"/>
          </w:tcPr>
          <w:p w14:paraId="3E1C5238" w14:textId="77777777" w:rsidR="00720D31" w:rsidRPr="005311B5" w:rsidRDefault="00720D31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67CD" w:rsidRPr="001467CD" w14:paraId="7132F1B0" w14:textId="77777777" w:rsidTr="00686221">
        <w:trPr>
          <w:trHeight w:val="454"/>
        </w:trPr>
        <w:tc>
          <w:tcPr>
            <w:tcW w:w="2554" w:type="dxa"/>
            <w:vAlign w:val="center"/>
          </w:tcPr>
          <w:p w14:paraId="0CBB2061" w14:textId="071CC8D1" w:rsidR="001467CD" w:rsidRPr="001467CD" w:rsidRDefault="002C173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Ampiezza* (mq)</w:t>
            </w:r>
          </w:p>
        </w:tc>
        <w:tc>
          <w:tcPr>
            <w:tcW w:w="2407" w:type="dxa"/>
            <w:vAlign w:val="center"/>
          </w:tcPr>
          <w:p w14:paraId="01D5E569" w14:textId="77777777" w:rsidR="001467CD" w:rsidRPr="001467CD" w:rsidRDefault="001467C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05CE9B28" w14:textId="7650A89A" w:rsidR="001467CD" w:rsidRPr="001467CD" w:rsidRDefault="001467C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 w14:paraId="6222EEE0" w14:textId="77777777" w:rsidR="001467CD" w:rsidRPr="001467CD" w:rsidRDefault="001467C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44E00" w:rsidRPr="00244E00" w14:paraId="18AD38E0" w14:textId="77777777" w:rsidTr="00204BF7">
        <w:trPr>
          <w:trHeight w:val="454"/>
        </w:trPr>
        <w:tc>
          <w:tcPr>
            <w:tcW w:w="2554" w:type="dxa"/>
            <w:vAlign w:val="center"/>
          </w:tcPr>
          <w:p w14:paraId="4EA101AF" w14:textId="77777777" w:rsidR="00244E00" w:rsidRPr="005311B5" w:rsidRDefault="00244E00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6944" w:type="dxa"/>
            <w:gridSpan w:val="3"/>
            <w:vAlign w:val="center"/>
          </w:tcPr>
          <w:p w14:paraId="5DFB9C6F" w14:textId="01811E74" w:rsidR="00244E00" w:rsidRPr="005311B5" w:rsidRDefault="002C173D" w:rsidP="0096120F">
            <w:pPr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(Già presente in domanda)</w:t>
            </w:r>
          </w:p>
        </w:tc>
      </w:tr>
    </w:tbl>
    <w:p w14:paraId="486BA817" w14:textId="6DB5180F" w:rsidR="00720D31" w:rsidRPr="005311B5" w:rsidRDefault="00020381" w:rsidP="00720D31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5311B5">
        <w:rPr>
          <w:rFonts w:ascii="Arial" w:hAnsi="Arial" w:cs="Arial"/>
          <w:i/>
          <w:iCs/>
          <w:sz w:val="18"/>
          <w:szCs w:val="18"/>
        </w:rPr>
        <w:t>*dati obbligatori</w:t>
      </w:r>
    </w:p>
    <w:bookmarkEnd w:id="0"/>
    <w:p w14:paraId="6D11E01B" w14:textId="77777777" w:rsidR="00020381" w:rsidRPr="005311B5" w:rsidRDefault="00020381" w:rsidP="00720D3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A0E47D6" w14:textId="77777777" w:rsidR="00020381" w:rsidRPr="005311B5" w:rsidRDefault="0002038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51C5577" w14:textId="7121F9FE" w:rsidR="00720D31" w:rsidRPr="005311B5" w:rsidRDefault="00E93E80" w:rsidP="005311B5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</w:t>
      </w:r>
      <w:r w:rsidR="00720D31" w:rsidRPr="005311B5">
        <w:rPr>
          <w:rFonts w:ascii="Arial" w:hAnsi="Arial" w:cs="Arial"/>
          <w:b/>
          <w:bCs/>
          <w:sz w:val="20"/>
          <w:szCs w:val="20"/>
        </w:rPr>
        <w:t>.</w:t>
      </w:r>
      <w:r w:rsidR="00BF36F5" w:rsidRPr="005311B5">
        <w:rPr>
          <w:rFonts w:ascii="Arial" w:hAnsi="Arial" w:cs="Arial"/>
          <w:b/>
          <w:bCs/>
          <w:sz w:val="20"/>
          <w:szCs w:val="20"/>
        </w:rPr>
        <w:t>2</w:t>
      </w:r>
      <w:r w:rsidR="00720D31" w:rsidRPr="005311B5">
        <w:rPr>
          <w:rFonts w:ascii="Arial" w:hAnsi="Arial" w:cs="Arial"/>
          <w:b/>
          <w:bCs/>
          <w:sz w:val="20"/>
          <w:szCs w:val="20"/>
        </w:rPr>
        <w:t xml:space="preserve">.2 Dimensione, tipologia, posizionamento, </w:t>
      </w:r>
      <w:r w:rsidR="00F7549B" w:rsidRPr="005311B5">
        <w:rPr>
          <w:rFonts w:ascii="Arial" w:hAnsi="Arial" w:cs="Arial"/>
          <w:b/>
          <w:bCs/>
          <w:sz w:val="20"/>
          <w:szCs w:val="20"/>
        </w:rPr>
        <w:t>valore aggiunto rispetto al mercato</w:t>
      </w:r>
      <w:r w:rsidR="0048237C" w:rsidRPr="005311B5">
        <w:rPr>
          <w:rFonts w:ascii="Arial" w:hAnsi="Arial" w:cs="Arial"/>
          <w:b/>
          <w:bCs/>
          <w:sz w:val="20"/>
          <w:szCs w:val="20"/>
        </w:rPr>
        <w:t xml:space="preserve"> e ai ricavi previsti, </w:t>
      </w:r>
      <w:r w:rsidR="00720D31" w:rsidRPr="005311B5">
        <w:rPr>
          <w:rFonts w:ascii="Arial" w:hAnsi="Arial" w:cs="Arial"/>
          <w:b/>
          <w:bCs/>
          <w:sz w:val="20"/>
          <w:szCs w:val="20"/>
        </w:rPr>
        <w:t>etc.</w:t>
      </w:r>
    </w:p>
    <w:p w14:paraId="647DA0DB" w14:textId="77777777" w:rsidR="00123C7B" w:rsidRPr="00244559" w:rsidRDefault="00123C7B" w:rsidP="00123C7B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BC02CB9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6807FEA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AB7EB28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CC52B61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31E1DE0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56CFB1C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0EA27C2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0203F501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6C94406" w14:textId="77777777" w:rsidR="00720D31" w:rsidRPr="005311B5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24376CA" w14:textId="77777777" w:rsidR="00720D31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339203" w14:textId="77777777" w:rsidR="009539E7" w:rsidRDefault="009539E7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B32880B" w14:textId="77777777" w:rsidR="00E93E80" w:rsidRDefault="00E93E80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C6528F4" w14:textId="77777777" w:rsidR="00E93E80" w:rsidRDefault="00E93E80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A6F6FFC" w14:textId="77777777" w:rsidR="00E93E80" w:rsidRPr="005311B5" w:rsidRDefault="00E93E80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13110B5" w14:textId="3F8067E1" w:rsidR="00720D31" w:rsidRDefault="00E93E80" w:rsidP="00F05A8E">
      <w:pPr>
        <w:spacing w:after="0" w:line="240" w:lineRule="auto"/>
        <w:ind w:left="-14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B</w:t>
      </w:r>
      <w:r w:rsidR="00720D31" w:rsidRPr="005311B5">
        <w:rPr>
          <w:rFonts w:ascii="Arial" w:hAnsi="Arial" w:cs="Arial"/>
          <w:b/>
          <w:bCs/>
          <w:sz w:val="24"/>
          <w:szCs w:val="24"/>
        </w:rPr>
        <w:t>.</w:t>
      </w:r>
      <w:r w:rsidR="00BF36F5" w:rsidRPr="005311B5">
        <w:rPr>
          <w:rFonts w:ascii="Arial" w:hAnsi="Arial" w:cs="Arial"/>
          <w:b/>
          <w:bCs/>
          <w:sz w:val="24"/>
          <w:szCs w:val="24"/>
        </w:rPr>
        <w:t>3</w:t>
      </w:r>
      <w:r w:rsidR="00720D31" w:rsidRPr="005311B5">
        <w:rPr>
          <w:rFonts w:ascii="Arial" w:hAnsi="Arial" w:cs="Arial"/>
          <w:b/>
          <w:bCs/>
          <w:sz w:val="24"/>
          <w:szCs w:val="24"/>
        </w:rPr>
        <w:t xml:space="preserve"> Aspetti organizzativi</w:t>
      </w:r>
    </w:p>
    <w:p w14:paraId="4104C5B7" w14:textId="77777777" w:rsidR="00E93E80" w:rsidRPr="005311B5" w:rsidRDefault="00E93E80" w:rsidP="00F05A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5CC6F08" w14:textId="77777777" w:rsidR="00C141D8" w:rsidRPr="005311B5" w:rsidRDefault="00C141D8" w:rsidP="005311B5">
      <w:pPr>
        <w:spacing w:after="0"/>
        <w:ind w:hanging="142"/>
        <w:rPr>
          <w:rFonts w:ascii="Arial" w:hAnsi="Arial" w:cs="Arial"/>
          <w:sz w:val="20"/>
          <w:szCs w:val="20"/>
        </w:rPr>
      </w:pPr>
    </w:p>
    <w:p w14:paraId="74E03D08" w14:textId="3C1DFE14" w:rsidR="00274F24" w:rsidRDefault="00E93E80" w:rsidP="005311B5">
      <w:pPr>
        <w:shd w:val="clear" w:color="auto" w:fill="FFFFFF" w:themeFill="background1"/>
        <w:spacing w:line="240" w:lineRule="auto"/>
        <w:ind w:hanging="142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.</w:t>
      </w:r>
      <w:r w:rsidR="00BF36F5" w:rsidRPr="005311B5">
        <w:rPr>
          <w:rFonts w:ascii="Arial" w:hAnsi="Arial" w:cs="Arial"/>
          <w:b/>
          <w:bCs/>
          <w:sz w:val="20"/>
          <w:szCs w:val="20"/>
        </w:rPr>
        <w:t>3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.1 Organizzazione interna</w:t>
      </w:r>
    </w:p>
    <w:p w14:paraId="493BE283" w14:textId="77777777" w:rsidR="00E93E80" w:rsidRPr="005311B5" w:rsidRDefault="00E93E80" w:rsidP="005311B5">
      <w:pPr>
        <w:shd w:val="clear" w:color="auto" w:fill="FFFFFF" w:themeFill="background1"/>
        <w:spacing w:line="240" w:lineRule="auto"/>
        <w:ind w:hanging="142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147" w:tblpY="4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C370B0" w:rsidRPr="00A91508" w14:paraId="124D723B" w14:textId="77777777" w:rsidTr="005311B5">
        <w:trPr>
          <w:trHeight w:val="2256"/>
        </w:trPr>
        <w:tc>
          <w:tcPr>
            <w:tcW w:w="9634" w:type="dxa"/>
            <w:shd w:val="clear" w:color="auto" w:fill="FFFFFF" w:themeFill="background1"/>
          </w:tcPr>
          <w:p w14:paraId="4D7811BE" w14:textId="4AFBFA1F" w:rsidR="00476FB1" w:rsidRPr="005311B5" w:rsidRDefault="00E21134" w:rsidP="00AC202E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18"/>
                <w:szCs w:val="20"/>
              </w:rPr>
            </w:pPr>
            <w:r w:rsidRPr="005311B5">
              <w:rPr>
                <w:rFonts w:eastAsiaTheme="minorHAnsi"/>
                <w:i/>
                <w:iCs/>
                <w:sz w:val="20"/>
                <w:szCs w:val="20"/>
              </w:rPr>
              <w:t>P</w:t>
            </w:r>
            <w:r w:rsidR="00295023" w:rsidRPr="005311B5">
              <w:rPr>
                <w:rFonts w:eastAsiaTheme="minorHAnsi"/>
                <w:i/>
                <w:iCs/>
                <w:sz w:val="20"/>
                <w:szCs w:val="20"/>
              </w:rPr>
              <w:t>residio degli ambiti tecnico-produttivi</w:t>
            </w:r>
            <w:r w:rsidR="00F34BC7" w:rsidRPr="005311B5">
              <w:rPr>
                <w:rFonts w:eastAsiaTheme="minorHAnsi"/>
                <w:i/>
                <w:iCs/>
                <w:sz w:val="20"/>
                <w:szCs w:val="20"/>
              </w:rPr>
              <w:t>: competenze,</w:t>
            </w:r>
            <w:r w:rsidR="002F4F86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risorse</w:t>
            </w:r>
            <w:r w:rsidR="009865BE" w:rsidRPr="005311B5">
              <w:rPr>
                <w:rFonts w:eastAsiaTheme="minorHAnsi"/>
                <w:i/>
                <w:iCs/>
                <w:sz w:val="20"/>
                <w:szCs w:val="20"/>
              </w:rPr>
              <w:t>/professionalità</w:t>
            </w:r>
            <w:r w:rsidR="002F4F86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(interne e/o esterne)</w:t>
            </w:r>
            <w:r w:rsidR="002C0D7E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e</w:t>
            </w:r>
            <w:r w:rsidR="002F6383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7762B4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ruoli </w:t>
            </w:r>
            <w:r w:rsidR="002C0D7E" w:rsidRPr="005311B5">
              <w:rPr>
                <w:rFonts w:eastAsiaTheme="minorHAnsi"/>
                <w:i/>
                <w:iCs/>
                <w:sz w:val="20"/>
                <w:szCs w:val="20"/>
              </w:rPr>
              <w:t>organizzativi</w:t>
            </w:r>
            <w:r w:rsidR="007762B4" w:rsidRPr="005311B5">
              <w:rPr>
                <w:rFonts w:eastAsiaTheme="minorHAnsi"/>
                <w:i/>
                <w:iCs/>
                <w:sz w:val="20"/>
                <w:szCs w:val="20"/>
              </w:rPr>
              <w:t>, ecc.</w:t>
            </w:r>
            <w:r w:rsidR="007762B4" w:rsidRPr="005311B5">
              <w:rPr>
                <w:i/>
                <w:iCs/>
                <w:sz w:val="20"/>
                <w:szCs w:val="20"/>
              </w:rPr>
              <w:t xml:space="preserve"> </w:t>
            </w:r>
            <w:r w:rsidR="00445D6E" w:rsidRPr="005311B5">
              <w:rPr>
                <w:i/>
                <w:iCs/>
                <w:sz w:val="20"/>
                <w:szCs w:val="20"/>
              </w:rPr>
              <w:t xml:space="preserve">Nel caso di apporti esterni, specificare </w:t>
            </w:r>
            <w:r w:rsidR="008909B6" w:rsidRPr="005311B5">
              <w:rPr>
                <w:i/>
                <w:iCs/>
                <w:sz w:val="20"/>
                <w:szCs w:val="20"/>
              </w:rPr>
              <w:t xml:space="preserve">se già individuati (fornendo </w:t>
            </w:r>
            <w:r w:rsidR="000509C4" w:rsidRPr="005311B5">
              <w:rPr>
                <w:i/>
                <w:iCs/>
                <w:sz w:val="20"/>
                <w:szCs w:val="20"/>
              </w:rPr>
              <w:t>le re</w:t>
            </w:r>
            <w:r w:rsidR="006D6307" w:rsidRPr="005311B5">
              <w:rPr>
                <w:i/>
                <w:iCs/>
                <w:sz w:val="20"/>
                <w:szCs w:val="20"/>
              </w:rPr>
              <w:t xml:space="preserve">lative </w:t>
            </w:r>
            <w:r w:rsidR="008909B6" w:rsidRPr="005311B5">
              <w:rPr>
                <w:i/>
                <w:iCs/>
                <w:sz w:val="20"/>
                <w:szCs w:val="20"/>
              </w:rPr>
              <w:t>informazioni curriculari)</w:t>
            </w:r>
            <w:r w:rsidR="00DE4B47" w:rsidRPr="005311B5">
              <w:rPr>
                <w:i/>
                <w:iCs/>
                <w:sz w:val="20"/>
                <w:szCs w:val="20"/>
              </w:rPr>
              <w:t>, ovvero indicarne i criteri di scelta</w:t>
            </w:r>
            <w:r w:rsidR="00E82616" w:rsidRPr="005311B5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794A2723" w14:textId="77777777" w:rsidR="00C2384A" w:rsidRDefault="00C2384A" w:rsidP="00274F24">
      <w:pPr>
        <w:spacing w:after="0"/>
        <w:rPr>
          <w:rFonts w:ascii="Arial" w:hAnsi="Arial" w:cs="Arial"/>
          <w:sz w:val="20"/>
          <w:szCs w:val="20"/>
        </w:rPr>
      </w:pPr>
    </w:p>
    <w:p w14:paraId="4F1BECB6" w14:textId="77777777" w:rsidR="00E93E80" w:rsidRPr="005311B5" w:rsidRDefault="00E93E80" w:rsidP="00274F24">
      <w:pPr>
        <w:spacing w:after="0"/>
        <w:rPr>
          <w:rFonts w:ascii="Arial" w:hAnsi="Arial" w:cs="Arial"/>
          <w:sz w:val="20"/>
          <w:szCs w:val="20"/>
        </w:rPr>
      </w:pPr>
    </w:p>
    <w:p w14:paraId="7E99CA52" w14:textId="65A908D9" w:rsidR="00274F24" w:rsidRDefault="00E93E80" w:rsidP="005311B5">
      <w:pPr>
        <w:shd w:val="clear" w:color="auto" w:fill="FFFFFF" w:themeFill="background1"/>
        <w:spacing w:line="240" w:lineRule="auto"/>
        <w:ind w:hanging="142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.</w:t>
      </w:r>
      <w:r w:rsidR="00BF36F5" w:rsidRPr="005311B5">
        <w:rPr>
          <w:rFonts w:ascii="Arial" w:hAnsi="Arial" w:cs="Arial"/>
          <w:b/>
          <w:bCs/>
          <w:sz w:val="20"/>
          <w:szCs w:val="20"/>
        </w:rPr>
        <w:t>3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.2 Permessi</w:t>
      </w:r>
      <w:r w:rsidR="005F120E" w:rsidRPr="005311B5">
        <w:rPr>
          <w:rFonts w:ascii="Arial" w:hAnsi="Arial" w:cs="Arial"/>
          <w:b/>
          <w:bCs/>
          <w:sz w:val="20"/>
          <w:szCs w:val="20"/>
        </w:rPr>
        <w:t xml:space="preserve"> e 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abilitazioni</w:t>
      </w:r>
    </w:p>
    <w:p w14:paraId="62618EAC" w14:textId="77777777" w:rsidR="00E93E80" w:rsidRPr="005311B5" w:rsidRDefault="00E93E80" w:rsidP="005311B5">
      <w:pPr>
        <w:shd w:val="clear" w:color="auto" w:fill="FFFFFF" w:themeFill="background1"/>
        <w:spacing w:line="240" w:lineRule="auto"/>
        <w:ind w:hanging="142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147" w:tblpY="4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C370B0" w:rsidRPr="00A91508" w14:paraId="765878B7" w14:textId="77777777" w:rsidTr="005311B5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74E904E1" w14:textId="23330C10" w:rsidR="00476FB1" w:rsidRPr="005311B5" w:rsidRDefault="00E840FB" w:rsidP="00AC202E">
            <w:pPr>
              <w:pStyle w:val="TableParagraph"/>
              <w:spacing w:before="78" w:line="230" w:lineRule="atLeast"/>
              <w:jc w:val="both"/>
              <w:rPr>
                <w:rFonts w:eastAsiaTheme="minorHAnsi"/>
                <w:i/>
                <w:iCs/>
                <w:sz w:val="20"/>
                <w:szCs w:val="20"/>
              </w:rPr>
            </w:pPr>
            <w:r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Permessi 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>e</w:t>
            </w:r>
            <w:r w:rsidR="00E03FDE" w:rsidRPr="005311B5">
              <w:rPr>
                <w:rFonts w:eastAsiaTheme="minorHAnsi"/>
                <w:i/>
                <w:iCs/>
                <w:sz w:val="20"/>
                <w:szCs w:val="20"/>
              </w:rPr>
              <w:t>/o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Pr="005311B5">
              <w:rPr>
                <w:rFonts w:eastAsiaTheme="minorHAnsi"/>
                <w:i/>
                <w:iCs/>
                <w:sz w:val="20"/>
                <w:szCs w:val="20"/>
              </w:rPr>
              <w:t>abilitazioni</w:t>
            </w:r>
            <w:r w:rsidR="00E03FDE" w:rsidRPr="005311B5">
              <w:rPr>
                <w:rFonts w:eastAsiaTheme="minorHAnsi"/>
                <w:i/>
                <w:iCs/>
                <w:sz w:val="20"/>
                <w:szCs w:val="20"/>
              </w:rPr>
              <w:t>, qualora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F27E8D" w:rsidRPr="005311B5">
              <w:rPr>
                <w:rFonts w:eastAsiaTheme="minorHAnsi"/>
                <w:i/>
                <w:iCs/>
                <w:sz w:val="20"/>
                <w:szCs w:val="20"/>
              </w:rPr>
              <w:t>necessari per l'avvio e l'esercizio dell'iniziativa</w:t>
            </w:r>
            <w:r w:rsidR="007E6FD7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; nel caso, 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>specifica</w:t>
            </w:r>
            <w:r w:rsidR="007E6FD7" w:rsidRPr="005311B5">
              <w:rPr>
                <w:rFonts w:eastAsiaTheme="minorHAnsi"/>
                <w:i/>
                <w:iCs/>
                <w:sz w:val="20"/>
                <w:szCs w:val="20"/>
              </w:rPr>
              <w:t>re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244AB5" w:rsidRPr="005311B5">
              <w:rPr>
                <w:rFonts w:eastAsiaTheme="minorHAnsi"/>
                <w:i/>
                <w:iCs/>
                <w:sz w:val="20"/>
                <w:szCs w:val="20"/>
              </w:rPr>
              <w:t>l’iter di ottenimento ed il relativo stato di avanzamento (</w:t>
            </w:r>
            <w:r w:rsidR="005F120E" w:rsidRPr="005311B5">
              <w:rPr>
                <w:rFonts w:eastAsiaTheme="minorHAnsi"/>
                <w:i/>
                <w:iCs/>
                <w:sz w:val="20"/>
                <w:szCs w:val="20"/>
              </w:rPr>
              <w:t>da avviare, avviato, concluso)</w:t>
            </w:r>
            <w:r w:rsidR="00671425" w:rsidRPr="005311B5">
              <w:rPr>
                <w:rFonts w:eastAsiaTheme="minorHAnsi"/>
                <w:i/>
                <w:iCs/>
                <w:sz w:val="20"/>
                <w:szCs w:val="20"/>
              </w:rPr>
              <w:t>, con una previsione ragionata delle tempistiche di chiusura e di cantierabilità del progetto.</w:t>
            </w:r>
          </w:p>
          <w:p w14:paraId="0491AB50" w14:textId="77777777" w:rsidR="00FE321A" w:rsidRPr="005311B5" w:rsidRDefault="00FE321A" w:rsidP="00AC202E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35378C1" w14:textId="77777777" w:rsidR="00FE321A" w:rsidRPr="005311B5" w:rsidRDefault="00FE321A" w:rsidP="00AC202E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055AFF8" w14:textId="77777777" w:rsidR="00FE321A" w:rsidRPr="005311B5" w:rsidRDefault="00FE321A" w:rsidP="00AC202E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3E726A11" w14:textId="77777777" w:rsidR="00FE321A" w:rsidRPr="005311B5" w:rsidRDefault="00FE321A" w:rsidP="00AC202E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5840FA1" w14:textId="2D5655C6" w:rsidR="00B84EE3" w:rsidRPr="005311B5" w:rsidRDefault="00B84EE3" w:rsidP="00AC2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EC85B4" w14:textId="44A23EEC" w:rsidR="00FE3C6D" w:rsidRPr="005311B5" w:rsidRDefault="00FE3C6D" w:rsidP="00580032">
      <w:pPr>
        <w:spacing w:after="240"/>
        <w:rPr>
          <w:rFonts w:ascii="Arial" w:hAnsi="Arial" w:cs="Arial"/>
          <w:sz w:val="20"/>
          <w:szCs w:val="20"/>
        </w:rPr>
      </w:pPr>
    </w:p>
    <w:p w14:paraId="194F4477" w14:textId="20C566E4" w:rsidR="00656B5C" w:rsidRPr="005311B5" w:rsidRDefault="00E93E80" w:rsidP="005311B5">
      <w:pPr>
        <w:spacing w:after="240"/>
        <w:ind w:hanging="14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9834B2" w:rsidRPr="005311B5">
        <w:rPr>
          <w:rFonts w:ascii="Arial" w:hAnsi="Arial" w:cs="Arial"/>
          <w:b/>
          <w:bCs/>
          <w:sz w:val="24"/>
          <w:szCs w:val="24"/>
        </w:rPr>
        <w:t>.</w:t>
      </w:r>
      <w:r w:rsidR="006832E3" w:rsidRPr="005311B5">
        <w:rPr>
          <w:rFonts w:ascii="Arial" w:hAnsi="Arial" w:cs="Arial"/>
          <w:b/>
          <w:bCs/>
          <w:sz w:val="24"/>
          <w:szCs w:val="24"/>
        </w:rPr>
        <w:t>4</w:t>
      </w:r>
      <w:r w:rsidR="009834B2" w:rsidRPr="005311B5">
        <w:rPr>
          <w:rFonts w:ascii="Arial" w:hAnsi="Arial" w:cs="Arial"/>
          <w:b/>
          <w:bCs/>
          <w:sz w:val="24"/>
          <w:szCs w:val="24"/>
        </w:rPr>
        <w:t xml:space="preserve"> Idea di business</w:t>
      </w:r>
    </w:p>
    <w:tbl>
      <w:tblPr>
        <w:tblStyle w:val="Grigliatabella"/>
        <w:tblpPr w:leftFromText="141" w:rightFromText="141" w:vertAnchor="text" w:horzAnchor="margin" w:tblpX="-147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975E40" w:rsidRPr="00244559" w14:paraId="3E948692" w14:textId="77777777" w:rsidTr="005311B5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19E54EF4" w14:textId="390557A2" w:rsidR="00975E40" w:rsidRPr="00244559" w:rsidRDefault="00975E40" w:rsidP="00975E40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18"/>
                <w:szCs w:val="20"/>
              </w:rPr>
            </w:pPr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>Opportunità di mercato identificata con specifico riferimento all’ambito geografico cui l’iniziativa economica rivolgerà la sua offerta e ai clienti target. Descrivere gli aspetti “premianti” del prodotto/servizio da commercializzare/erogare (nelle sue varie componenti: qualità, livello tecnologico, valenze simboliche/di status, servizi pre e post</w:t>
            </w:r>
            <w:r w:rsid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>vendita, prezzo, etc.) e le correlate strategie promozionali (anche in considerazione del patrimonio di competenze del titolare e degli eventuali apporti esterni), le caratteristiche dell’offerta già presente sul mercato obiettivo, le ragioni per cui il percorso di autoimpiego proposto è ritenuto fattibile sul piano tecnico-produttivo ed economicamente sostenibile.</w:t>
            </w:r>
          </w:p>
          <w:p w14:paraId="0D12AAD4" w14:textId="77777777" w:rsidR="00975E40" w:rsidRPr="00244559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03045BC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76EFF20B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E258B67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3161CE8D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103DD2DD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ECF2162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B406FD0" w14:textId="77777777" w:rsidR="00975E40" w:rsidRPr="00244559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20E55C7" w14:textId="77777777" w:rsidR="00975E40" w:rsidRPr="00244559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0AFD9D9F" w14:textId="77777777" w:rsidR="00975E40" w:rsidRPr="00244559" w:rsidRDefault="00975E40" w:rsidP="00975E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631D55" w14:textId="77777777" w:rsidR="005A20AF" w:rsidRPr="005311B5" w:rsidRDefault="005A20AF" w:rsidP="006832E3">
      <w:pPr>
        <w:spacing w:after="240"/>
        <w:rPr>
          <w:rFonts w:ascii="Arial" w:hAnsi="Arial" w:cs="Arial"/>
          <w:sz w:val="20"/>
          <w:szCs w:val="20"/>
        </w:rPr>
      </w:pPr>
    </w:p>
    <w:p w14:paraId="02CB672F" w14:textId="2AC26EA5" w:rsidR="0086231E" w:rsidRDefault="0086231E" w:rsidP="006832E3">
      <w:pPr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01B6F09" w14:textId="77777777" w:rsidR="00A16F69" w:rsidRPr="005311B5" w:rsidRDefault="00A16F69" w:rsidP="006832E3">
      <w:pPr>
        <w:spacing w:after="240"/>
        <w:rPr>
          <w:rFonts w:ascii="Arial" w:hAnsi="Arial" w:cs="Arial"/>
          <w:sz w:val="20"/>
          <w:szCs w:val="20"/>
        </w:rPr>
      </w:pPr>
    </w:p>
    <w:p w14:paraId="5E796E71" w14:textId="3AE942E0" w:rsidR="00CC2FD0" w:rsidRPr="005311B5" w:rsidRDefault="004D1086" w:rsidP="005311B5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0" w:right="-126" w:hanging="142"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SOSTENIBILITÀ TECNICO-ECONOMICA</w:t>
      </w:r>
    </w:p>
    <w:p w14:paraId="05B20D25" w14:textId="77777777" w:rsidR="00E93E80" w:rsidRDefault="00E93E80" w:rsidP="005311B5">
      <w:pPr>
        <w:ind w:hanging="142"/>
        <w:rPr>
          <w:rFonts w:ascii="Arial" w:hAnsi="Arial" w:cs="Arial"/>
          <w:b/>
          <w:bCs/>
          <w:sz w:val="24"/>
          <w:szCs w:val="24"/>
        </w:rPr>
      </w:pPr>
    </w:p>
    <w:p w14:paraId="78A79FBD" w14:textId="50090E8C" w:rsidR="006832E3" w:rsidRDefault="00E93E80" w:rsidP="005311B5">
      <w:pPr>
        <w:ind w:hanging="14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7B52B5" w:rsidRPr="005311B5">
        <w:rPr>
          <w:rFonts w:ascii="Arial" w:hAnsi="Arial" w:cs="Arial"/>
          <w:b/>
          <w:bCs/>
          <w:sz w:val="24"/>
          <w:szCs w:val="24"/>
        </w:rPr>
        <w:t xml:space="preserve">.1 </w:t>
      </w:r>
      <w:r w:rsidR="007B1CDC" w:rsidRPr="005311B5">
        <w:rPr>
          <w:rFonts w:ascii="Arial" w:hAnsi="Arial" w:cs="Arial"/>
          <w:b/>
          <w:bCs/>
          <w:sz w:val="24"/>
          <w:szCs w:val="24"/>
        </w:rPr>
        <w:t>Programma di investimento</w:t>
      </w:r>
    </w:p>
    <w:p w14:paraId="4914DD6F" w14:textId="77777777" w:rsidR="00E93E80" w:rsidRPr="005311B5" w:rsidRDefault="00E93E80" w:rsidP="005311B5">
      <w:pPr>
        <w:ind w:hanging="142"/>
        <w:rPr>
          <w:rFonts w:ascii="Arial" w:hAnsi="Arial" w:cs="Arial"/>
          <w:b/>
          <w:bCs/>
          <w:sz w:val="24"/>
          <w:szCs w:val="24"/>
        </w:rPr>
      </w:pPr>
    </w:p>
    <w:p w14:paraId="627EED01" w14:textId="3ADF3E50" w:rsidR="00C529E6" w:rsidRPr="005311B5" w:rsidRDefault="00C529E6" w:rsidP="0053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Beni strumentali e altre immobilizzazioni da acquisire (indicarne il costo), con un approfondimento specifico su quelli strettamente necessari alla realizzazione dell’iniziativa, più innovativi ovvero a maggior impa</w:t>
      </w:r>
      <w:r w:rsidR="00F7614C" w:rsidRPr="005311B5">
        <w:rPr>
          <w:rFonts w:ascii="Arial" w:hAnsi="Arial" w:cs="Arial"/>
          <w:i/>
          <w:iCs/>
          <w:sz w:val="20"/>
          <w:szCs w:val="20"/>
        </w:rPr>
        <w:t>t</w:t>
      </w:r>
      <w:r w:rsidRPr="005311B5">
        <w:rPr>
          <w:rFonts w:ascii="Arial" w:hAnsi="Arial" w:cs="Arial"/>
          <w:i/>
          <w:iCs/>
          <w:sz w:val="20"/>
          <w:szCs w:val="20"/>
        </w:rPr>
        <w:t>t</w:t>
      </w:r>
      <w:r w:rsidR="00F7614C" w:rsidRPr="005311B5">
        <w:rPr>
          <w:rFonts w:ascii="Arial" w:hAnsi="Arial" w:cs="Arial"/>
          <w:i/>
          <w:iCs/>
          <w:sz w:val="20"/>
          <w:szCs w:val="20"/>
        </w:rPr>
        <w:t xml:space="preserve">o </w:t>
      </w:r>
      <w:r w:rsidRPr="005311B5">
        <w:rPr>
          <w:rFonts w:ascii="Arial" w:hAnsi="Arial" w:cs="Arial"/>
          <w:i/>
          <w:iCs/>
          <w:sz w:val="20"/>
          <w:szCs w:val="20"/>
        </w:rPr>
        <w:t>sugli aspetti qualificanti del prodotto/servizio offerto, sulle preferenze/scelte di consumo dei target di clientela individuati e sulla sostenibilità economica dell’iniziativa proposta. Indicare i fornitori eventualmente già selezionati e le ragioni sottostanti alla scelta degli stessi, ovvero i criteri che saranno adottati nella loro individuazione.</w:t>
      </w:r>
    </w:p>
    <w:p w14:paraId="65BFDD06" w14:textId="3A572F9B" w:rsidR="00317B52" w:rsidRPr="005311B5" w:rsidRDefault="00C529E6" w:rsidP="00C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Specificare le fonti di copertura del progetto (incluso l’eventuale partner bancario), anche con riferimento alle spese di gestione.</w:t>
      </w:r>
    </w:p>
    <w:p w14:paraId="0C8F0B7F" w14:textId="77777777" w:rsidR="00317B52" w:rsidRPr="005311B5" w:rsidRDefault="00317B52" w:rsidP="0031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0"/>
          <w:szCs w:val="20"/>
          <w:lang w:bidi="it-IT"/>
        </w:rPr>
      </w:pPr>
    </w:p>
    <w:p w14:paraId="66B8B238" w14:textId="77777777" w:rsidR="00317B52" w:rsidRPr="005311B5" w:rsidRDefault="00317B52" w:rsidP="0031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0"/>
          <w:szCs w:val="20"/>
          <w:lang w:bidi="it-IT"/>
        </w:rPr>
      </w:pPr>
    </w:p>
    <w:p w14:paraId="5699F931" w14:textId="77777777" w:rsidR="00317B52" w:rsidRPr="005311B5" w:rsidRDefault="00317B52" w:rsidP="0031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0"/>
          <w:szCs w:val="20"/>
          <w:lang w:bidi="it-IT"/>
        </w:rPr>
      </w:pPr>
    </w:p>
    <w:p w14:paraId="639771F4" w14:textId="77777777" w:rsidR="00317B52" w:rsidRPr="005311B5" w:rsidRDefault="00317B52" w:rsidP="0031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44E8319D" w14:textId="77777777" w:rsidR="003C3F78" w:rsidRPr="005311B5" w:rsidRDefault="003C3F78" w:rsidP="006832E3">
      <w:pPr>
        <w:spacing w:after="240"/>
        <w:rPr>
          <w:rFonts w:ascii="Arial" w:hAnsi="Arial" w:cs="Arial"/>
          <w:b/>
          <w:bCs/>
          <w:sz w:val="20"/>
          <w:szCs w:val="20"/>
        </w:rPr>
      </w:pPr>
    </w:p>
    <w:p w14:paraId="002E0E64" w14:textId="067FE2E9" w:rsidR="0059512E" w:rsidRDefault="00E93E80" w:rsidP="005311B5">
      <w:pPr>
        <w:ind w:left="-14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59512E" w:rsidRPr="005311B5">
        <w:rPr>
          <w:rFonts w:ascii="Arial" w:hAnsi="Arial" w:cs="Arial"/>
          <w:b/>
          <w:bCs/>
          <w:sz w:val="24"/>
          <w:szCs w:val="24"/>
        </w:rPr>
        <w:t>.2 Tempistica di realizzazione</w:t>
      </w:r>
    </w:p>
    <w:p w14:paraId="68D6E491" w14:textId="77777777" w:rsidR="00E93E80" w:rsidRPr="005311B5" w:rsidRDefault="00E93E80" w:rsidP="005311B5">
      <w:pPr>
        <w:ind w:left="-142"/>
        <w:rPr>
          <w:rFonts w:ascii="Arial" w:hAnsi="Arial" w:cs="Arial"/>
          <w:b/>
          <w:bCs/>
          <w:sz w:val="24"/>
          <w:szCs w:val="24"/>
        </w:rPr>
      </w:pPr>
    </w:p>
    <w:p w14:paraId="721D717F" w14:textId="1D836489" w:rsidR="00E20083" w:rsidRPr="005311B5" w:rsidRDefault="00503CF2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C</w:t>
      </w:r>
      <w:r w:rsidR="00F1776F" w:rsidRPr="005311B5">
        <w:rPr>
          <w:rFonts w:ascii="Arial" w:hAnsi="Arial" w:cs="Arial"/>
          <w:i/>
          <w:iCs/>
          <w:sz w:val="20"/>
          <w:szCs w:val="20"/>
        </w:rPr>
        <w:t>ronopro</w:t>
      </w:r>
      <w:r w:rsidR="004648A9" w:rsidRPr="005311B5">
        <w:rPr>
          <w:rFonts w:ascii="Arial" w:hAnsi="Arial" w:cs="Arial"/>
          <w:i/>
          <w:iCs/>
          <w:sz w:val="20"/>
          <w:szCs w:val="20"/>
        </w:rPr>
        <w:t>gramma dell’investimento da realizzare</w:t>
      </w:r>
      <w:r w:rsidR="002D787C" w:rsidRPr="005311B5">
        <w:rPr>
          <w:rFonts w:ascii="Arial" w:hAnsi="Arial" w:cs="Arial"/>
          <w:i/>
          <w:iCs/>
          <w:sz w:val="20"/>
          <w:szCs w:val="20"/>
        </w:rPr>
        <w:t>,</w:t>
      </w:r>
      <w:r w:rsidR="004648A9" w:rsidRPr="005311B5">
        <w:rPr>
          <w:rFonts w:ascii="Arial" w:hAnsi="Arial" w:cs="Arial"/>
          <w:i/>
          <w:iCs/>
          <w:sz w:val="20"/>
          <w:szCs w:val="20"/>
        </w:rPr>
        <w:t xml:space="preserve"> </w:t>
      </w:r>
      <w:r w:rsidRPr="005311B5">
        <w:rPr>
          <w:rFonts w:ascii="Arial" w:hAnsi="Arial" w:cs="Arial"/>
          <w:i/>
          <w:iCs/>
          <w:sz w:val="20"/>
          <w:szCs w:val="20"/>
        </w:rPr>
        <w:t>con</w:t>
      </w:r>
      <w:r w:rsidR="004648A9" w:rsidRPr="005311B5">
        <w:rPr>
          <w:rFonts w:ascii="Arial" w:hAnsi="Arial" w:cs="Arial"/>
          <w:i/>
          <w:iCs/>
          <w:sz w:val="20"/>
          <w:szCs w:val="20"/>
        </w:rPr>
        <w:t xml:space="preserve"> evidenza</w:t>
      </w:r>
      <w:r w:rsidR="006872B5" w:rsidRPr="005311B5">
        <w:rPr>
          <w:rFonts w:ascii="Arial" w:hAnsi="Arial" w:cs="Arial"/>
          <w:i/>
          <w:iCs/>
          <w:sz w:val="20"/>
          <w:szCs w:val="20"/>
        </w:rPr>
        <w:t xml:space="preserve"> </w:t>
      </w:r>
      <w:r w:rsidR="002D787C" w:rsidRPr="005311B5">
        <w:rPr>
          <w:rFonts w:ascii="Arial" w:hAnsi="Arial" w:cs="Arial"/>
          <w:i/>
          <w:iCs/>
          <w:sz w:val="20"/>
          <w:szCs w:val="20"/>
        </w:rPr>
        <w:t>de</w:t>
      </w:r>
      <w:r w:rsidR="004304B9" w:rsidRPr="005311B5">
        <w:rPr>
          <w:rFonts w:ascii="Arial" w:hAnsi="Arial" w:cs="Arial"/>
          <w:i/>
          <w:iCs/>
          <w:sz w:val="20"/>
          <w:szCs w:val="20"/>
        </w:rPr>
        <w:t xml:space="preserve">gli step più </w:t>
      </w:r>
      <w:r w:rsidR="004D1FED" w:rsidRPr="005311B5">
        <w:rPr>
          <w:rFonts w:ascii="Arial" w:hAnsi="Arial" w:cs="Arial"/>
          <w:i/>
          <w:iCs/>
          <w:sz w:val="20"/>
          <w:szCs w:val="20"/>
        </w:rPr>
        <w:t xml:space="preserve">significativi intercorrenti tra </w:t>
      </w:r>
      <w:r w:rsidR="00A16F69" w:rsidRPr="005311B5">
        <w:rPr>
          <w:rFonts w:ascii="Arial" w:hAnsi="Arial" w:cs="Arial"/>
          <w:i/>
          <w:iCs/>
          <w:sz w:val="20"/>
          <w:szCs w:val="20"/>
        </w:rPr>
        <w:t>l’</w:t>
      </w:r>
      <w:r w:rsidR="004D1FED" w:rsidRPr="005311B5">
        <w:rPr>
          <w:rFonts w:ascii="Arial" w:hAnsi="Arial" w:cs="Arial"/>
          <w:i/>
          <w:iCs/>
          <w:sz w:val="20"/>
          <w:szCs w:val="20"/>
        </w:rPr>
        <w:t xml:space="preserve">avvio e la </w:t>
      </w:r>
      <w:r w:rsidR="00A16F69" w:rsidRPr="005311B5">
        <w:rPr>
          <w:rFonts w:ascii="Arial" w:hAnsi="Arial" w:cs="Arial"/>
          <w:i/>
          <w:iCs/>
          <w:sz w:val="20"/>
          <w:szCs w:val="20"/>
        </w:rPr>
        <w:t xml:space="preserve">sua </w:t>
      </w:r>
      <w:r w:rsidR="004D1FED" w:rsidRPr="005311B5">
        <w:rPr>
          <w:rFonts w:ascii="Arial" w:hAnsi="Arial" w:cs="Arial"/>
          <w:i/>
          <w:iCs/>
          <w:sz w:val="20"/>
          <w:szCs w:val="20"/>
        </w:rPr>
        <w:t>conclusione</w:t>
      </w:r>
      <w:r w:rsidR="009C6C03" w:rsidRPr="005311B5">
        <w:rPr>
          <w:rFonts w:ascii="Arial" w:hAnsi="Arial" w:cs="Arial"/>
          <w:i/>
          <w:iCs/>
          <w:sz w:val="20"/>
          <w:szCs w:val="20"/>
        </w:rPr>
        <w:t xml:space="preserve">, nonché </w:t>
      </w:r>
      <w:r w:rsidR="009E77DA" w:rsidRPr="005311B5">
        <w:rPr>
          <w:rFonts w:ascii="Arial" w:hAnsi="Arial" w:cs="Arial"/>
          <w:i/>
          <w:iCs/>
          <w:sz w:val="20"/>
          <w:szCs w:val="20"/>
        </w:rPr>
        <w:t xml:space="preserve">delle implicazioni </w:t>
      </w:r>
      <w:r w:rsidR="009C6C03" w:rsidRPr="005311B5">
        <w:rPr>
          <w:rFonts w:ascii="Arial" w:hAnsi="Arial" w:cs="Arial"/>
          <w:i/>
          <w:iCs/>
          <w:sz w:val="20"/>
          <w:szCs w:val="20"/>
        </w:rPr>
        <w:t>sulla tempistica di conseguimento dei ricavi attesi</w:t>
      </w:r>
      <w:r w:rsidR="00CB7D5B" w:rsidRPr="005311B5">
        <w:rPr>
          <w:rFonts w:ascii="Arial" w:hAnsi="Arial" w:cs="Arial"/>
          <w:i/>
          <w:iCs/>
          <w:sz w:val="20"/>
          <w:szCs w:val="20"/>
        </w:rPr>
        <w:t xml:space="preserve"> </w:t>
      </w:r>
      <w:r w:rsidR="0098328B" w:rsidRPr="005311B5">
        <w:rPr>
          <w:rFonts w:ascii="Arial" w:hAnsi="Arial" w:cs="Arial"/>
          <w:i/>
          <w:iCs/>
          <w:sz w:val="20"/>
          <w:szCs w:val="20"/>
        </w:rPr>
        <w:t>e della sostenibilità economica</w:t>
      </w:r>
      <w:r w:rsidR="009563B3" w:rsidRPr="005311B5">
        <w:rPr>
          <w:rFonts w:ascii="Arial" w:hAnsi="Arial" w:cs="Arial"/>
          <w:i/>
          <w:iCs/>
          <w:sz w:val="20"/>
          <w:szCs w:val="20"/>
        </w:rPr>
        <w:t>.</w:t>
      </w:r>
    </w:p>
    <w:p w14:paraId="1603FD54" w14:textId="77777777" w:rsidR="00C055A0" w:rsidRPr="005311B5" w:rsidRDefault="00C055A0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</w:p>
    <w:p w14:paraId="2EA8CCE5" w14:textId="77777777" w:rsidR="00A16F69" w:rsidRPr="005311B5" w:rsidRDefault="00A16F69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</w:p>
    <w:p w14:paraId="6F833D6A" w14:textId="77777777" w:rsidR="00A16F69" w:rsidRPr="005311B5" w:rsidRDefault="00A16F69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</w:p>
    <w:p w14:paraId="140E3794" w14:textId="77777777" w:rsidR="00C055A0" w:rsidRPr="005311B5" w:rsidRDefault="00C055A0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</w:p>
    <w:p w14:paraId="595B14AA" w14:textId="77777777" w:rsidR="00E20083" w:rsidRPr="005311B5" w:rsidRDefault="00E20083" w:rsidP="003C3F78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4E7929D9" w14:textId="77777777" w:rsidR="00751721" w:rsidRPr="005311B5" w:rsidRDefault="00751721" w:rsidP="00B34FC2">
      <w:pPr>
        <w:spacing w:after="0"/>
        <w:rPr>
          <w:rFonts w:ascii="Arial" w:hAnsi="Arial" w:cs="Arial"/>
          <w:sz w:val="20"/>
          <w:szCs w:val="20"/>
          <w:lang w:bidi="it-IT"/>
        </w:rPr>
      </w:pPr>
    </w:p>
    <w:p w14:paraId="648A573F" w14:textId="7330B425" w:rsidR="00383582" w:rsidRPr="005311B5" w:rsidRDefault="00E93E80" w:rsidP="005311B5">
      <w:pPr>
        <w:spacing w:after="0"/>
        <w:ind w:left="-142"/>
        <w:rPr>
          <w:rFonts w:ascii="Arial" w:hAnsi="Arial" w:cs="Arial"/>
          <w:b/>
          <w:bCs/>
          <w:sz w:val="24"/>
          <w:szCs w:val="24"/>
          <w:lang w:bidi="it-IT"/>
        </w:rPr>
      </w:pPr>
      <w:r>
        <w:rPr>
          <w:rFonts w:ascii="Arial" w:hAnsi="Arial" w:cs="Arial"/>
          <w:b/>
          <w:bCs/>
          <w:sz w:val="24"/>
          <w:szCs w:val="24"/>
          <w:lang w:bidi="it-IT"/>
        </w:rPr>
        <w:t>C</w:t>
      </w:r>
      <w:r w:rsidR="00015E11" w:rsidRPr="005311B5">
        <w:rPr>
          <w:rFonts w:ascii="Arial" w:hAnsi="Arial" w:cs="Arial"/>
          <w:b/>
          <w:bCs/>
          <w:sz w:val="24"/>
          <w:szCs w:val="24"/>
          <w:lang w:bidi="it-IT"/>
        </w:rPr>
        <w:t>.3</w:t>
      </w:r>
      <w:r w:rsidR="00A02E25" w:rsidRPr="005311B5">
        <w:rPr>
          <w:rFonts w:ascii="Arial" w:hAnsi="Arial" w:cs="Arial"/>
          <w:b/>
          <w:bCs/>
          <w:sz w:val="24"/>
          <w:szCs w:val="24"/>
          <w:lang w:bidi="it-IT"/>
        </w:rPr>
        <w:t xml:space="preserve"> C</w:t>
      </w:r>
      <w:r w:rsidR="00BD3E4A" w:rsidRPr="005311B5">
        <w:rPr>
          <w:rFonts w:ascii="Arial" w:hAnsi="Arial" w:cs="Arial"/>
          <w:b/>
          <w:bCs/>
          <w:sz w:val="24"/>
          <w:szCs w:val="24"/>
          <w:lang w:bidi="it-IT"/>
        </w:rPr>
        <w:t>osti di esercizio</w:t>
      </w:r>
    </w:p>
    <w:p w14:paraId="2A8B7B9B" w14:textId="4FBF0244" w:rsidR="00BD3E4A" w:rsidRDefault="00BD3E4A" w:rsidP="005311B5">
      <w:pPr>
        <w:spacing w:after="0"/>
        <w:ind w:left="-142"/>
        <w:rPr>
          <w:rFonts w:ascii="Arial" w:hAnsi="Arial" w:cs="Arial"/>
          <w:i/>
          <w:iCs/>
          <w:sz w:val="20"/>
          <w:szCs w:val="20"/>
          <w:lang w:bidi="it-IT"/>
        </w:rPr>
      </w:pPr>
      <w:r w:rsidRPr="005311B5">
        <w:rPr>
          <w:rFonts w:ascii="Arial" w:hAnsi="Arial" w:cs="Arial"/>
          <w:i/>
          <w:iCs/>
          <w:sz w:val="20"/>
          <w:szCs w:val="20"/>
          <w:lang w:bidi="it-IT"/>
        </w:rPr>
        <w:t>Inseri</w:t>
      </w:r>
      <w:r w:rsidR="00015E11" w:rsidRPr="005311B5">
        <w:rPr>
          <w:rFonts w:ascii="Arial" w:hAnsi="Arial" w:cs="Arial"/>
          <w:i/>
          <w:iCs/>
          <w:sz w:val="20"/>
          <w:szCs w:val="20"/>
          <w:lang w:bidi="it-IT"/>
        </w:rPr>
        <w:t>re</w:t>
      </w:r>
      <w:r w:rsidRPr="005311B5">
        <w:rPr>
          <w:rFonts w:ascii="Arial" w:hAnsi="Arial" w:cs="Arial"/>
          <w:i/>
          <w:iCs/>
          <w:sz w:val="20"/>
          <w:szCs w:val="20"/>
          <w:lang w:bidi="it-IT"/>
        </w:rPr>
        <w:t xml:space="preserve"> in tabella le principali voci di cos</w:t>
      </w:r>
      <w:r w:rsidR="00015E11" w:rsidRPr="005311B5">
        <w:rPr>
          <w:rFonts w:ascii="Arial" w:hAnsi="Arial" w:cs="Arial"/>
          <w:i/>
          <w:iCs/>
          <w:sz w:val="20"/>
          <w:szCs w:val="20"/>
          <w:lang w:bidi="it-IT"/>
        </w:rPr>
        <w:t>to</w:t>
      </w:r>
      <w:r w:rsidRPr="005311B5">
        <w:rPr>
          <w:rFonts w:ascii="Arial" w:hAnsi="Arial" w:cs="Arial"/>
          <w:i/>
          <w:iCs/>
          <w:sz w:val="20"/>
          <w:szCs w:val="20"/>
          <w:lang w:bidi="it-IT"/>
        </w:rPr>
        <w:t xml:space="preserve"> </w:t>
      </w:r>
      <w:r w:rsidR="00060A28" w:rsidRPr="005311B5">
        <w:rPr>
          <w:rFonts w:ascii="Arial" w:hAnsi="Arial" w:cs="Arial"/>
          <w:i/>
          <w:iCs/>
          <w:sz w:val="20"/>
          <w:szCs w:val="20"/>
          <w:lang w:bidi="it-IT"/>
        </w:rPr>
        <w:t>dell</w:t>
      </w:r>
      <w:r w:rsidR="00A02E25" w:rsidRPr="005311B5">
        <w:rPr>
          <w:rFonts w:ascii="Arial" w:hAnsi="Arial" w:cs="Arial"/>
          <w:i/>
          <w:iCs/>
          <w:sz w:val="20"/>
          <w:szCs w:val="20"/>
          <w:lang w:bidi="it-IT"/>
        </w:rPr>
        <w:t>’</w:t>
      </w:r>
      <w:r w:rsidR="00060A28" w:rsidRPr="005311B5">
        <w:rPr>
          <w:rFonts w:ascii="Arial" w:hAnsi="Arial" w:cs="Arial"/>
          <w:i/>
          <w:iCs/>
          <w:sz w:val="20"/>
          <w:szCs w:val="20"/>
          <w:lang w:bidi="it-IT"/>
        </w:rPr>
        <w:t>iniziativa economica</w:t>
      </w:r>
      <w:r w:rsidR="0013672A" w:rsidRPr="005311B5">
        <w:rPr>
          <w:rFonts w:ascii="Arial" w:hAnsi="Arial" w:cs="Arial"/>
          <w:i/>
          <w:iCs/>
          <w:sz w:val="20"/>
          <w:szCs w:val="20"/>
          <w:lang w:bidi="it-IT"/>
        </w:rPr>
        <w:t xml:space="preserve"> e la relativa valorizzazione (riferita all’anno di </w:t>
      </w:r>
      <w:r w:rsidR="00D51086" w:rsidRPr="005311B5">
        <w:rPr>
          <w:rFonts w:ascii="Arial" w:hAnsi="Arial" w:cs="Arial"/>
          <w:i/>
          <w:iCs/>
          <w:sz w:val="20"/>
          <w:szCs w:val="20"/>
          <w:lang w:bidi="it-IT"/>
        </w:rPr>
        <w:t>regime</w:t>
      </w:r>
      <w:r w:rsidR="0013672A" w:rsidRPr="005311B5">
        <w:rPr>
          <w:rFonts w:ascii="Arial" w:hAnsi="Arial" w:cs="Arial"/>
          <w:i/>
          <w:iCs/>
          <w:sz w:val="20"/>
          <w:szCs w:val="20"/>
          <w:lang w:bidi="it-IT"/>
        </w:rPr>
        <w:t>)</w:t>
      </w:r>
    </w:p>
    <w:p w14:paraId="7DD04B4A" w14:textId="77777777" w:rsidR="00F05A8E" w:rsidRPr="005311B5" w:rsidRDefault="00F05A8E" w:rsidP="005311B5">
      <w:pPr>
        <w:spacing w:after="0"/>
        <w:ind w:left="-142"/>
        <w:rPr>
          <w:rFonts w:ascii="Arial" w:hAnsi="Arial" w:cs="Arial"/>
          <w:i/>
          <w:iCs/>
          <w:sz w:val="20"/>
          <w:szCs w:val="20"/>
          <w:lang w:bidi="it-IT"/>
        </w:rPr>
      </w:pPr>
    </w:p>
    <w:p w14:paraId="561A1F2B" w14:textId="77777777" w:rsidR="0013672A" w:rsidRPr="005311B5" w:rsidRDefault="0013672A" w:rsidP="00B34FC2">
      <w:pPr>
        <w:spacing w:after="0"/>
        <w:rPr>
          <w:rFonts w:ascii="Arial" w:hAnsi="Arial" w:cs="Arial"/>
          <w:sz w:val="20"/>
          <w:szCs w:val="20"/>
          <w:lang w:bidi="it-IT"/>
        </w:rPr>
      </w:pPr>
    </w:p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3107"/>
        <w:gridCol w:w="2280"/>
        <w:gridCol w:w="4111"/>
      </w:tblGrid>
      <w:tr w:rsidR="0013672A" w:rsidRPr="00A91508" w14:paraId="07203258" w14:textId="77777777" w:rsidTr="002624EB"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E7EC8B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</w:tcPr>
          <w:p w14:paraId="246A7D98" w14:textId="29CF767E" w:rsidR="0013672A" w:rsidRPr="005311B5" w:rsidRDefault="0013672A" w:rsidP="00563664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5311B5">
              <w:rPr>
                <w:b/>
                <w:bCs/>
                <w:sz w:val="20"/>
                <w:szCs w:val="20"/>
              </w:rPr>
              <w:t>€</w:t>
            </w:r>
            <w:r w:rsidR="002E658D" w:rsidRPr="005311B5">
              <w:rPr>
                <w:b/>
                <w:bCs/>
                <w:sz w:val="20"/>
                <w:szCs w:val="20"/>
              </w:rPr>
              <w:t>/000</w:t>
            </w:r>
          </w:p>
        </w:tc>
        <w:tc>
          <w:tcPr>
            <w:tcW w:w="4111" w:type="dxa"/>
          </w:tcPr>
          <w:p w14:paraId="5935EEBD" w14:textId="3773257C" w:rsidR="0013672A" w:rsidRPr="005311B5" w:rsidRDefault="00135327" w:rsidP="00563664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5311B5">
              <w:rPr>
                <w:b/>
                <w:bCs/>
                <w:sz w:val="20"/>
                <w:szCs w:val="20"/>
              </w:rPr>
              <w:t>Descrizione</w:t>
            </w:r>
          </w:p>
        </w:tc>
      </w:tr>
      <w:tr w:rsidR="0013672A" w:rsidRPr="00A91508" w14:paraId="7BD25506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6FE30DF8" w14:textId="714C7BCE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 xml:space="preserve">Materie prime </w:t>
            </w:r>
            <w:r w:rsidR="004B5058" w:rsidRPr="005311B5">
              <w:rPr>
                <w:sz w:val="20"/>
                <w:szCs w:val="20"/>
              </w:rPr>
              <w:t>e di consumo</w:t>
            </w:r>
            <w:r w:rsidRPr="005311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80" w:type="dxa"/>
          </w:tcPr>
          <w:p w14:paraId="749BC5B2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6FA68EE1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0283E899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4F14B8EC" w14:textId="593D6A74" w:rsidR="0013672A" w:rsidRPr="005311B5" w:rsidRDefault="004B5058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 xml:space="preserve">Personale </w:t>
            </w:r>
          </w:p>
        </w:tc>
        <w:tc>
          <w:tcPr>
            <w:tcW w:w="2280" w:type="dxa"/>
          </w:tcPr>
          <w:p w14:paraId="69070562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4C9C087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60481AC3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197EF3ED" w14:textId="4B168297" w:rsidR="0013672A" w:rsidRPr="005311B5" w:rsidRDefault="004B5058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Collaboratori</w:t>
            </w:r>
          </w:p>
        </w:tc>
        <w:tc>
          <w:tcPr>
            <w:tcW w:w="2280" w:type="dxa"/>
          </w:tcPr>
          <w:p w14:paraId="3660835F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58A2CF93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44016A49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493796F6" w14:textId="28BC510A" w:rsidR="0013672A" w:rsidRPr="005311B5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Servizi</w:t>
            </w:r>
          </w:p>
        </w:tc>
        <w:tc>
          <w:tcPr>
            <w:tcW w:w="2280" w:type="dxa"/>
          </w:tcPr>
          <w:p w14:paraId="74A73953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733C127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3A6FA256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02A93FA8" w14:textId="112FA843" w:rsidR="0013672A" w:rsidRPr="005311B5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Canoni</w:t>
            </w:r>
            <w:r w:rsidR="00377559" w:rsidRPr="005311B5">
              <w:rPr>
                <w:sz w:val="20"/>
                <w:szCs w:val="20"/>
              </w:rPr>
              <w:t>/Utenze</w:t>
            </w:r>
            <w:r w:rsidRPr="005311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80" w:type="dxa"/>
          </w:tcPr>
          <w:p w14:paraId="31FBD125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1092536D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4F919472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62CC7C76" w14:textId="580D6635" w:rsidR="0013672A" w:rsidRPr="005311B5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...</w:t>
            </w:r>
          </w:p>
        </w:tc>
        <w:tc>
          <w:tcPr>
            <w:tcW w:w="2280" w:type="dxa"/>
          </w:tcPr>
          <w:p w14:paraId="59CFAF28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048A82BA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17047737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1EF8AD1C" w14:textId="66E51ED6" w:rsidR="0013672A" w:rsidRPr="005311B5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…</w:t>
            </w:r>
          </w:p>
        </w:tc>
        <w:tc>
          <w:tcPr>
            <w:tcW w:w="2280" w:type="dxa"/>
          </w:tcPr>
          <w:p w14:paraId="4515E0E4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53AFF5AB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73B5EAF0" w14:textId="77777777" w:rsidR="00296D04" w:rsidRPr="005311B5" w:rsidRDefault="00296D04" w:rsidP="00AC0759">
      <w:pPr>
        <w:rPr>
          <w:rFonts w:ascii="Arial" w:hAnsi="Arial" w:cs="Arial"/>
          <w:sz w:val="20"/>
          <w:szCs w:val="20"/>
          <w:lang w:bidi="it-IT"/>
        </w:rPr>
      </w:pPr>
    </w:p>
    <w:p w14:paraId="5059452F" w14:textId="52137749" w:rsidR="00377559" w:rsidRPr="005311B5" w:rsidRDefault="00377559" w:rsidP="00C529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  <w:lang w:bidi="it-IT"/>
        </w:rPr>
      </w:pPr>
      <w:r w:rsidRPr="005311B5">
        <w:rPr>
          <w:rFonts w:ascii="Arial" w:hAnsi="Arial" w:cs="Arial"/>
          <w:i/>
          <w:iCs/>
          <w:sz w:val="20"/>
          <w:szCs w:val="20"/>
          <w:lang w:bidi="it-IT"/>
        </w:rPr>
        <w:t xml:space="preserve">A fronte dell’importo complessivo dei costi da sostenere, argomentare sulle ragioni per cui si ritiene che l’iniziativa proposta possa (a </w:t>
      </w:r>
      <w:r w:rsidR="00D51086" w:rsidRPr="005311B5">
        <w:rPr>
          <w:rFonts w:ascii="Arial" w:hAnsi="Arial" w:cs="Arial"/>
          <w:i/>
          <w:iCs/>
          <w:sz w:val="20"/>
          <w:szCs w:val="20"/>
          <w:lang w:bidi="it-IT"/>
        </w:rPr>
        <w:t>regime</w:t>
      </w:r>
      <w:r w:rsidRPr="005311B5">
        <w:rPr>
          <w:rFonts w:ascii="Arial" w:hAnsi="Arial" w:cs="Arial"/>
          <w:i/>
          <w:iCs/>
          <w:sz w:val="20"/>
          <w:szCs w:val="20"/>
          <w:lang w:bidi="it-IT"/>
        </w:rPr>
        <w:t>) risultare profittevole</w:t>
      </w:r>
      <w:r w:rsidR="00EB5D95" w:rsidRPr="005311B5">
        <w:rPr>
          <w:rFonts w:ascii="Arial" w:hAnsi="Arial" w:cs="Arial"/>
          <w:i/>
          <w:iCs/>
          <w:sz w:val="20"/>
          <w:szCs w:val="20"/>
          <w:lang w:bidi="it-IT"/>
        </w:rPr>
        <w:t>.</w:t>
      </w:r>
    </w:p>
    <w:p w14:paraId="14276135" w14:textId="77777777" w:rsidR="00377559" w:rsidRPr="005311B5" w:rsidRDefault="00377559" w:rsidP="00C529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48E71951" w14:textId="77777777" w:rsidR="00377559" w:rsidRPr="005311B5" w:rsidRDefault="00377559" w:rsidP="00C529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64C31EA0" w14:textId="77777777" w:rsidR="00377559" w:rsidRPr="005311B5" w:rsidRDefault="00377559" w:rsidP="00C529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2038124F" w14:textId="2E7BF5CA" w:rsidR="002624EB" w:rsidRDefault="00E93E80" w:rsidP="005311B5">
      <w:pPr>
        <w:ind w:left="-142"/>
        <w:rPr>
          <w:rFonts w:ascii="Arial" w:hAnsi="Arial" w:cs="Arial"/>
          <w:b/>
          <w:bCs/>
          <w:sz w:val="24"/>
          <w:szCs w:val="24"/>
          <w:lang w:bidi="it-IT"/>
        </w:rPr>
      </w:pPr>
      <w:r>
        <w:rPr>
          <w:rFonts w:ascii="Arial" w:hAnsi="Arial" w:cs="Arial"/>
          <w:b/>
          <w:bCs/>
          <w:sz w:val="24"/>
          <w:szCs w:val="24"/>
          <w:lang w:bidi="it-IT"/>
        </w:rPr>
        <w:lastRenderedPageBreak/>
        <w:t>C</w:t>
      </w:r>
      <w:r w:rsidR="00202A7B" w:rsidRPr="005311B5">
        <w:rPr>
          <w:rFonts w:ascii="Arial" w:hAnsi="Arial" w:cs="Arial"/>
          <w:b/>
          <w:bCs/>
          <w:sz w:val="24"/>
          <w:szCs w:val="24"/>
          <w:lang w:bidi="it-IT"/>
        </w:rPr>
        <w:t>.4 Principali ostacoli alla realizzazione dell’iniziativa</w:t>
      </w:r>
      <w:r w:rsidR="00E840FB" w:rsidRPr="005311B5">
        <w:rPr>
          <w:rFonts w:ascii="Arial" w:hAnsi="Arial" w:cs="Arial"/>
          <w:b/>
          <w:bCs/>
          <w:sz w:val="24"/>
          <w:szCs w:val="24"/>
          <w:lang w:bidi="it-IT"/>
        </w:rPr>
        <w:t>, scenari alternativi</w:t>
      </w:r>
      <w:r w:rsidR="00E813F3" w:rsidRPr="005311B5">
        <w:rPr>
          <w:rFonts w:ascii="Arial" w:hAnsi="Arial" w:cs="Arial"/>
          <w:b/>
          <w:bCs/>
          <w:sz w:val="24"/>
          <w:szCs w:val="24"/>
          <w:lang w:bidi="it-IT"/>
        </w:rPr>
        <w:t xml:space="preserve"> e </w:t>
      </w:r>
      <w:r w:rsidR="00E840FB" w:rsidRPr="005311B5">
        <w:rPr>
          <w:rFonts w:ascii="Arial" w:hAnsi="Arial" w:cs="Arial"/>
          <w:b/>
          <w:bCs/>
          <w:sz w:val="24"/>
          <w:szCs w:val="24"/>
          <w:lang w:bidi="it-IT"/>
        </w:rPr>
        <w:t xml:space="preserve">azioni </w:t>
      </w:r>
      <w:r w:rsidR="006745B3" w:rsidRPr="005311B5">
        <w:rPr>
          <w:rFonts w:ascii="Arial" w:hAnsi="Arial" w:cs="Arial"/>
          <w:b/>
          <w:bCs/>
          <w:sz w:val="24"/>
          <w:szCs w:val="24"/>
          <w:lang w:bidi="it-IT"/>
        </w:rPr>
        <w:t>di riposizionamento/</w:t>
      </w:r>
      <w:r w:rsidR="00E840FB" w:rsidRPr="005311B5">
        <w:rPr>
          <w:rFonts w:ascii="Arial" w:hAnsi="Arial" w:cs="Arial"/>
          <w:b/>
          <w:bCs/>
          <w:sz w:val="24"/>
          <w:szCs w:val="24"/>
          <w:lang w:bidi="it-IT"/>
        </w:rPr>
        <w:t>correttive</w:t>
      </w:r>
    </w:p>
    <w:p w14:paraId="6DAACA0A" w14:textId="77777777" w:rsidR="00E93E80" w:rsidRPr="005311B5" w:rsidRDefault="00E93E80" w:rsidP="005311B5">
      <w:pPr>
        <w:ind w:left="-142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59722E66" w14:textId="77777777" w:rsidR="009E0B8A" w:rsidRPr="005311B5" w:rsidRDefault="009E0B8A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7C3D41C5" w14:textId="77777777" w:rsidR="009E0B8A" w:rsidRPr="005311B5" w:rsidRDefault="009E0B8A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69E69412" w14:textId="77777777" w:rsidR="00875072" w:rsidRPr="005311B5" w:rsidRDefault="00875072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0F89205D" w14:textId="77777777" w:rsidR="00875072" w:rsidRPr="005311B5" w:rsidRDefault="00875072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3AF7A835" w14:textId="77777777" w:rsidR="00875072" w:rsidRPr="005311B5" w:rsidRDefault="00875072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514EE8E0" w14:textId="77777777" w:rsidR="009E0B8A" w:rsidRPr="005311B5" w:rsidRDefault="009E0B8A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2D629284" w14:textId="77777777" w:rsidR="00D04C42" w:rsidRDefault="00D04C42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10FBB76B" w14:textId="77777777" w:rsidR="00D04C42" w:rsidRPr="00D04C42" w:rsidRDefault="00D04C42" w:rsidP="00D04C42">
      <w:pPr>
        <w:rPr>
          <w:rFonts w:ascii="Arial" w:hAnsi="Arial" w:cs="Arial"/>
          <w:sz w:val="24"/>
          <w:szCs w:val="24"/>
          <w:lang w:bidi="it-IT"/>
        </w:rPr>
      </w:pPr>
    </w:p>
    <w:p w14:paraId="3F9BBF59" w14:textId="77777777" w:rsidR="00D04C42" w:rsidRPr="003B59BB" w:rsidRDefault="00D04C42" w:rsidP="00D04C4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modificazioni.</w:t>
      </w:r>
    </w:p>
    <w:p w14:paraId="31CDCF70" w14:textId="77777777" w:rsidR="00D04C42" w:rsidRPr="00D04C42" w:rsidRDefault="00D04C42" w:rsidP="00D04C42">
      <w:pPr>
        <w:rPr>
          <w:rFonts w:ascii="Arial" w:hAnsi="Arial" w:cs="Arial"/>
          <w:sz w:val="24"/>
          <w:szCs w:val="24"/>
          <w:lang w:bidi="it-IT"/>
        </w:rPr>
      </w:pPr>
    </w:p>
    <w:sectPr w:rsidR="00D04C42" w:rsidRPr="00D04C42" w:rsidSect="005311B5">
      <w:headerReference w:type="default" r:id="rId11"/>
      <w:footerReference w:type="default" r:id="rId12"/>
      <w:headerReference w:type="first" r:id="rId13"/>
      <w:pgSz w:w="11906" w:h="16838" w:code="9"/>
      <w:pgMar w:top="1440" w:right="1267" w:bottom="1008" w:left="1267" w:header="576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A62F0" w14:textId="77777777" w:rsidR="00EB1C8D" w:rsidRPr="00A37A49" w:rsidRDefault="00EB1C8D" w:rsidP="008F1194">
      <w:pPr>
        <w:spacing w:after="0" w:line="240" w:lineRule="auto"/>
      </w:pPr>
      <w:r w:rsidRPr="00A37A49">
        <w:separator/>
      </w:r>
    </w:p>
  </w:endnote>
  <w:endnote w:type="continuationSeparator" w:id="0">
    <w:p w14:paraId="574EF562" w14:textId="77777777" w:rsidR="00EB1C8D" w:rsidRPr="00A37A49" w:rsidRDefault="00EB1C8D" w:rsidP="008F1194">
      <w:pPr>
        <w:spacing w:after="0" w:line="240" w:lineRule="auto"/>
      </w:pPr>
      <w:r w:rsidRPr="00A37A4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0689479"/>
      <w:docPartObj>
        <w:docPartGallery w:val="Page Numbers (Bottom of Page)"/>
        <w:docPartUnique/>
      </w:docPartObj>
    </w:sdtPr>
    <w:sdtEndPr/>
    <w:sdtContent>
      <w:p w14:paraId="26C7526F" w14:textId="42CF3A71" w:rsidR="001A2376" w:rsidRPr="00A37A49" w:rsidRDefault="001A2376">
        <w:pPr>
          <w:pStyle w:val="Pidipagina"/>
          <w:jc w:val="center"/>
        </w:pPr>
        <w:r w:rsidRPr="00455B61">
          <w:rPr>
            <w:lang w:bidi="it-IT"/>
          </w:rPr>
          <w:fldChar w:fldCharType="begin"/>
        </w:r>
        <w:r w:rsidRPr="00A37A49">
          <w:rPr>
            <w:lang w:bidi="it-IT"/>
          </w:rPr>
          <w:instrText xml:space="preserve"> PAGE   \* MERGEFORMAT </w:instrText>
        </w:r>
        <w:r w:rsidRPr="00455B61">
          <w:rPr>
            <w:lang w:bidi="it-IT"/>
          </w:rPr>
          <w:fldChar w:fldCharType="separate"/>
        </w:r>
        <w:r w:rsidR="001D7E33" w:rsidRPr="00455B61">
          <w:rPr>
            <w:lang w:bidi="it-IT"/>
          </w:rPr>
          <w:t>1</w:t>
        </w:r>
        <w:r w:rsidRPr="00455B61">
          <w:rPr>
            <w:lang w:bidi="it-IT"/>
          </w:rPr>
          <w:fldChar w:fldCharType="end"/>
        </w:r>
      </w:p>
    </w:sdtContent>
  </w:sdt>
  <w:p w14:paraId="47B234DB" w14:textId="77777777" w:rsidR="001A2376" w:rsidRPr="00A37A49" w:rsidRDefault="001A23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BEC39" w14:textId="77777777" w:rsidR="00EB1C8D" w:rsidRPr="00A37A49" w:rsidRDefault="00EB1C8D" w:rsidP="008F1194">
      <w:pPr>
        <w:spacing w:after="0" w:line="240" w:lineRule="auto"/>
      </w:pPr>
      <w:r w:rsidRPr="00A37A49">
        <w:separator/>
      </w:r>
    </w:p>
  </w:footnote>
  <w:footnote w:type="continuationSeparator" w:id="0">
    <w:p w14:paraId="18A6D0F3" w14:textId="77777777" w:rsidR="00EB1C8D" w:rsidRPr="00A37A49" w:rsidRDefault="00EB1C8D" w:rsidP="008F1194">
      <w:pPr>
        <w:spacing w:after="0" w:line="240" w:lineRule="auto"/>
      </w:pPr>
      <w:r w:rsidRPr="00A37A49">
        <w:continuationSeparator/>
      </w:r>
    </w:p>
  </w:footnote>
  <w:footnote w:id="1">
    <w:p w14:paraId="42D25F73" w14:textId="288A1CF3" w:rsidR="00F627A8" w:rsidRDefault="00F627A8" w:rsidP="00AC202E">
      <w:pPr>
        <w:pStyle w:val="Testonotaapidipagina"/>
        <w:jc w:val="both"/>
      </w:pPr>
      <w:r w:rsidRPr="00AC202E">
        <w:rPr>
          <w:rStyle w:val="Rimandonotaapidipagina"/>
        </w:rPr>
        <w:footnoteRef/>
      </w:r>
      <w:r w:rsidRPr="00AC202E">
        <w:t xml:space="preserve"> Nella</w:t>
      </w:r>
      <w:r w:rsidRPr="00F627A8">
        <w:t xml:space="preserve"> compilazione delle sezioni qualitative del presente format, non è utile essere prolissi; è invece necessaria l’esaustività dei contenuti proposti, con riferimento ai principali ambiti progettuali di un’iniziativa di autoimpiego (mercato, prodotto/servizio, investimenti, altri costi, competenze interne/collaborazioni, compatibilità economiche) e alle </w:t>
      </w:r>
      <w:r w:rsidR="00DA5DD2">
        <w:t xml:space="preserve">reciproche </w:t>
      </w:r>
      <w:r w:rsidRPr="00F627A8">
        <w:t>connessioni tra gli stessi. Cerca/te di personalizzare quanto più possibile la descrizione del progetto, evitando analisi generiche/convenzionali. Non è indispensabile essere esperti nelle logiche/metodologie di progettazione d’impresa. Quello che conta è la tua/vostra consapevolezza in rapporto all’iniziativa da avviare e quanto la stessa sia espressione, necessariamente “unica”, del tuo/vostro bagaglio di esperienze/conoscenze/aspirazioni e della tua/vostra capacità di declinarle in una prospettiva credibile di autoimpiego.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39E2" w14:textId="103966B4" w:rsidR="00A84267" w:rsidRDefault="00A84267" w:rsidP="005311B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FB60" w14:textId="21F0E558" w:rsidR="00C31B80" w:rsidRDefault="00335C10">
    <w:pPr>
      <w:pStyle w:val="Intestazione"/>
    </w:pPr>
    <w:r>
      <w:rPr>
        <w:noProof/>
      </w:rPr>
      <w:drawing>
        <wp:inline distT="0" distB="0" distL="0" distR="0" wp14:anchorId="319B17E4" wp14:editId="25F06524">
          <wp:extent cx="5828665" cy="387985"/>
          <wp:effectExtent l="0" t="0" r="635" b="0"/>
          <wp:docPr id="50484100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4521"/>
    <w:multiLevelType w:val="hybridMultilevel"/>
    <w:tmpl w:val="94224386"/>
    <w:lvl w:ilvl="0" w:tplc="6A280F9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8B23B8B"/>
    <w:multiLevelType w:val="hybridMultilevel"/>
    <w:tmpl w:val="E130A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456F0B"/>
    <w:multiLevelType w:val="hybridMultilevel"/>
    <w:tmpl w:val="8640E514"/>
    <w:lvl w:ilvl="0" w:tplc="88EC3A62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BE5D17"/>
    <w:multiLevelType w:val="hybridMultilevel"/>
    <w:tmpl w:val="0F4A0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02EFCE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EA1B3D"/>
    <w:multiLevelType w:val="hybridMultilevel"/>
    <w:tmpl w:val="3B2A0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5C46A6"/>
    <w:multiLevelType w:val="hybridMultilevel"/>
    <w:tmpl w:val="9BFEE2EE"/>
    <w:lvl w:ilvl="0" w:tplc="BD3E726A">
      <w:start w:val="1"/>
      <w:numFmt w:val="bullet"/>
      <w:lvlText w:val="□"/>
      <w:lvlJc w:val="left"/>
      <w:pPr>
        <w:ind w:left="79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 w15:restartNumberingAfterBreak="0">
    <w:nsid w:val="3BDC222B"/>
    <w:multiLevelType w:val="hybridMultilevel"/>
    <w:tmpl w:val="1CCE7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385DE7"/>
    <w:multiLevelType w:val="hybridMultilevel"/>
    <w:tmpl w:val="68CA9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3D3B"/>
    <w:multiLevelType w:val="hybridMultilevel"/>
    <w:tmpl w:val="80D4B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760BC7"/>
    <w:multiLevelType w:val="hybridMultilevel"/>
    <w:tmpl w:val="FBE40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61039"/>
    <w:multiLevelType w:val="hybridMultilevel"/>
    <w:tmpl w:val="07188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17129"/>
    <w:multiLevelType w:val="hybridMultilevel"/>
    <w:tmpl w:val="1E94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F4D2C"/>
    <w:multiLevelType w:val="hybridMultilevel"/>
    <w:tmpl w:val="0D32A1E0"/>
    <w:lvl w:ilvl="0" w:tplc="88EC3A6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921526">
    <w:abstractNumId w:val="10"/>
  </w:num>
  <w:num w:numId="2" w16cid:durableId="866134959">
    <w:abstractNumId w:val="12"/>
  </w:num>
  <w:num w:numId="3" w16cid:durableId="912737616">
    <w:abstractNumId w:val="2"/>
  </w:num>
  <w:num w:numId="4" w16cid:durableId="432361997">
    <w:abstractNumId w:val="4"/>
  </w:num>
  <w:num w:numId="5" w16cid:durableId="1331372422">
    <w:abstractNumId w:val="3"/>
  </w:num>
  <w:num w:numId="6" w16cid:durableId="1211652535">
    <w:abstractNumId w:val="1"/>
  </w:num>
  <w:num w:numId="7" w16cid:durableId="1070228161">
    <w:abstractNumId w:val="11"/>
  </w:num>
  <w:num w:numId="8" w16cid:durableId="1292590385">
    <w:abstractNumId w:val="7"/>
  </w:num>
  <w:num w:numId="9" w16cid:durableId="943996850">
    <w:abstractNumId w:val="9"/>
  </w:num>
  <w:num w:numId="10" w16cid:durableId="727805573">
    <w:abstractNumId w:val="8"/>
  </w:num>
  <w:num w:numId="11" w16cid:durableId="480074419">
    <w:abstractNumId w:val="6"/>
  </w:num>
  <w:num w:numId="12" w16cid:durableId="1207178228">
    <w:abstractNumId w:val="5"/>
  </w:num>
  <w:num w:numId="13" w16cid:durableId="1333026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6F4"/>
    <w:rsid w:val="00003CC3"/>
    <w:rsid w:val="000048CB"/>
    <w:rsid w:val="00005B22"/>
    <w:rsid w:val="0001000C"/>
    <w:rsid w:val="0001019F"/>
    <w:rsid w:val="000116CB"/>
    <w:rsid w:val="00014417"/>
    <w:rsid w:val="00015E11"/>
    <w:rsid w:val="000179CA"/>
    <w:rsid w:val="00020381"/>
    <w:rsid w:val="000245CE"/>
    <w:rsid w:val="000264E0"/>
    <w:rsid w:val="00041260"/>
    <w:rsid w:val="0004236F"/>
    <w:rsid w:val="00046DD3"/>
    <w:rsid w:val="00047807"/>
    <w:rsid w:val="000509C4"/>
    <w:rsid w:val="00050BD9"/>
    <w:rsid w:val="0005375C"/>
    <w:rsid w:val="00054CEE"/>
    <w:rsid w:val="0006056B"/>
    <w:rsid w:val="00060A28"/>
    <w:rsid w:val="000640FC"/>
    <w:rsid w:val="00070A55"/>
    <w:rsid w:val="00072745"/>
    <w:rsid w:val="00076D29"/>
    <w:rsid w:val="00084E95"/>
    <w:rsid w:val="00085B67"/>
    <w:rsid w:val="00085D29"/>
    <w:rsid w:val="00090F3A"/>
    <w:rsid w:val="00091FA4"/>
    <w:rsid w:val="000925BA"/>
    <w:rsid w:val="00094B44"/>
    <w:rsid w:val="000A3B9D"/>
    <w:rsid w:val="000A41F7"/>
    <w:rsid w:val="000A615F"/>
    <w:rsid w:val="000A7AF6"/>
    <w:rsid w:val="000A7CCA"/>
    <w:rsid w:val="000B01E3"/>
    <w:rsid w:val="000B1A2F"/>
    <w:rsid w:val="000B1FF1"/>
    <w:rsid w:val="000B3429"/>
    <w:rsid w:val="000B6BE1"/>
    <w:rsid w:val="000C1622"/>
    <w:rsid w:val="000C1AF7"/>
    <w:rsid w:val="000C2B15"/>
    <w:rsid w:val="000C2FFB"/>
    <w:rsid w:val="000C4D68"/>
    <w:rsid w:val="000D1547"/>
    <w:rsid w:val="000D1D30"/>
    <w:rsid w:val="000E0C5C"/>
    <w:rsid w:val="000E3497"/>
    <w:rsid w:val="000E51E1"/>
    <w:rsid w:val="000E66A9"/>
    <w:rsid w:val="000E73AC"/>
    <w:rsid w:val="000F10E2"/>
    <w:rsid w:val="000F2D50"/>
    <w:rsid w:val="000F4D9B"/>
    <w:rsid w:val="000F6C90"/>
    <w:rsid w:val="000F6FCA"/>
    <w:rsid w:val="00103673"/>
    <w:rsid w:val="00105E5C"/>
    <w:rsid w:val="001071A6"/>
    <w:rsid w:val="001074B6"/>
    <w:rsid w:val="0011461A"/>
    <w:rsid w:val="001174AA"/>
    <w:rsid w:val="0011786B"/>
    <w:rsid w:val="00123C7B"/>
    <w:rsid w:val="0013327E"/>
    <w:rsid w:val="001333EE"/>
    <w:rsid w:val="00135327"/>
    <w:rsid w:val="0013672A"/>
    <w:rsid w:val="0014140D"/>
    <w:rsid w:val="001467CD"/>
    <w:rsid w:val="0014729A"/>
    <w:rsid w:val="00150BFA"/>
    <w:rsid w:val="00151963"/>
    <w:rsid w:val="00154AB4"/>
    <w:rsid w:val="00154BE5"/>
    <w:rsid w:val="00163AE7"/>
    <w:rsid w:val="00163E91"/>
    <w:rsid w:val="001649AC"/>
    <w:rsid w:val="0016716E"/>
    <w:rsid w:val="0016734A"/>
    <w:rsid w:val="00174F40"/>
    <w:rsid w:val="00175E55"/>
    <w:rsid w:val="00176098"/>
    <w:rsid w:val="001813CC"/>
    <w:rsid w:val="001866E8"/>
    <w:rsid w:val="00190D20"/>
    <w:rsid w:val="00191D63"/>
    <w:rsid w:val="00193564"/>
    <w:rsid w:val="001A0E83"/>
    <w:rsid w:val="001A2376"/>
    <w:rsid w:val="001A2486"/>
    <w:rsid w:val="001A3F3A"/>
    <w:rsid w:val="001A41A1"/>
    <w:rsid w:val="001A5345"/>
    <w:rsid w:val="001A5CED"/>
    <w:rsid w:val="001A6575"/>
    <w:rsid w:val="001B1E74"/>
    <w:rsid w:val="001B49A9"/>
    <w:rsid w:val="001B6F07"/>
    <w:rsid w:val="001C1548"/>
    <w:rsid w:val="001C3FF9"/>
    <w:rsid w:val="001C5CC5"/>
    <w:rsid w:val="001C603B"/>
    <w:rsid w:val="001D2938"/>
    <w:rsid w:val="001D5B2D"/>
    <w:rsid w:val="001D7E33"/>
    <w:rsid w:val="001E031D"/>
    <w:rsid w:val="001F65A7"/>
    <w:rsid w:val="00200386"/>
    <w:rsid w:val="00202894"/>
    <w:rsid w:val="00202A7B"/>
    <w:rsid w:val="00207A26"/>
    <w:rsid w:val="00211280"/>
    <w:rsid w:val="00213263"/>
    <w:rsid w:val="002146AB"/>
    <w:rsid w:val="00216A28"/>
    <w:rsid w:val="002172C0"/>
    <w:rsid w:val="0022186E"/>
    <w:rsid w:val="00230DA5"/>
    <w:rsid w:val="00241A86"/>
    <w:rsid w:val="00244AB5"/>
    <w:rsid w:val="00244E00"/>
    <w:rsid w:val="0024653C"/>
    <w:rsid w:val="00250476"/>
    <w:rsid w:val="002528B4"/>
    <w:rsid w:val="002556EC"/>
    <w:rsid w:val="00256B63"/>
    <w:rsid w:val="00261E1D"/>
    <w:rsid w:val="00262100"/>
    <w:rsid w:val="00262498"/>
    <w:rsid w:val="002624EB"/>
    <w:rsid w:val="002670AC"/>
    <w:rsid w:val="00270170"/>
    <w:rsid w:val="00274F24"/>
    <w:rsid w:val="00275C84"/>
    <w:rsid w:val="00275D9B"/>
    <w:rsid w:val="00277281"/>
    <w:rsid w:val="00283CB6"/>
    <w:rsid w:val="002852DF"/>
    <w:rsid w:val="00290191"/>
    <w:rsid w:val="00292446"/>
    <w:rsid w:val="00294B89"/>
    <w:rsid w:val="00295023"/>
    <w:rsid w:val="00296D04"/>
    <w:rsid w:val="0029796C"/>
    <w:rsid w:val="002A1099"/>
    <w:rsid w:val="002A5FC1"/>
    <w:rsid w:val="002A6704"/>
    <w:rsid w:val="002A6DF3"/>
    <w:rsid w:val="002B3EB3"/>
    <w:rsid w:val="002C0D7E"/>
    <w:rsid w:val="002C173D"/>
    <w:rsid w:val="002C2A61"/>
    <w:rsid w:val="002C6FDD"/>
    <w:rsid w:val="002C7DCE"/>
    <w:rsid w:val="002D09DA"/>
    <w:rsid w:val="002D2297"/>
    <w:rsid w:val="002D2911"/>
    <w:rsid w:val="002D7348"/>
    <w:rsid w:val="002D787C"/>
    <w:rsid w:val="002E010B"/>
    <w:rsid w:val="002E0227"/>
    <w:rsid w:val="002E2C92"/>
    <w:rsid w:val="002E658D"/>
    <w:rsid w:val="002F3EF8"/>
    <w:rsid w:val="002F4D68"/>
    <w:rsid w:val="002F4F86"/>
    <w:rsid w:val="002F6383"/>
    <w:rsid w:val="003021B5"/>
    <w:rsid w:val="00311280"/>
    <w:rsid w:val="00311990"/>
    <w:rsid w:val="00311ACE"/>
    <w:rsid w:val="00313F21"/>
    <w:rsid w:val="00317B52"/>
    <w:rsid w:val="0032029E"/>
    <w:rsid w:val="00327D72"/>
    <w:rsid w:val="00327FE0"/>
    <w:rsid w:val="00331410"/>
    <w:rsid w:val="003329DA"/>
    <w:rsid w:val="00335C10"/>
    <w:rsid w:val="00336EB0"/>
    <w:rsid w:val="003405BF"/>
    <w:rsid w:val="0034070E"/>
    <w:rsid w:val="00342CEC"/>
    <w:rsid w:val="00342E72"/>
    <w:rsid w:val="003448E0"/>
    <w:rsid w:val="00344F03"/>
    <w:rsid w:val="00350D03"/>
    <w:rsid w:val="00352F8A"/>
    <w:rsid w:val="00357E3F"/>
    <w:rsid w:val="00366E40"/>
    <w:rsid w:val="003744C2"/>
    <w:rsid w:val="00375AEA"/>
    <w:rsid w:val="00377394"/>
    <w:rsid w:val="00377559"/>
    <w:rsid w:val="00380BAE"/>
    <w:rsid w:val="00381C22"/>
    <w:rsid w:val="00383582"/>
    <w:rsid w:val="00384469"/>
    <w:rsid w:val="0038451C"/>
    <w:rsid w:val="0039241A"/>
    <w:rsid w:val="00392FC6"/>
    <w:rsid w:val="003A0F3F"/>
    <w:rsid w:val="003A11A8"/>
    <w:rsid w:val="003A1253"/>
    <w:rsid w:val="003A3F32"/>
    <w:rsid w:val="003A454F"/>
    <w:rsid w:val="003A4FB0"/>
    <w:rsid w:val="003A783D"/>
    <w:rsid w:val="003B44F9"/>
    <w:rsid w:val="003B4B26"/>
    <w:rsid w:val="003B6D55"/>
    <w:rsid w:val="003C2F68"/>
    <w:rsid w:val="003C3F78"/>
    <w:rsid w:val="003C40AE"/>
    <w:rsid w:val="003C4486"/>
    <w:rsid w:val="003C5412"/>
    <w:rsid w:val="003C6F16"/>
    <w:rsid w:val="003E2837"/>
    <w:rsid w:val="003F1531"/>
    <w:rsid w:val="00404562"/>
    <w:rsid w:val="004054E5"/>
    <w:rsid w:val="004136BD"/>
    <w:rsid w:val="00415657"/>
    <w:rsid w:val="00415AB9"/>
    <w:rsid w:val="00417E7E"/>
    <w:rsid w:val="00420CC3"/>
    <w:rsid w:val="0042349A"/>
    <w:rsid w:val="0042566D"/>
    <w:rsid w:val="004304B9"/>
    <w:rsid w:val="00434416"/>
    <w:rsid w:val="00435F2E"/>
    <w:rsid w:val="004372A8"/>
    <w:rsid w:val="0043775F"/>
    <w:rsid w:val="004377A1"/>
    <w:rsid w:val="00443EF9"/>
    <w:rsid w:val="0044514A"/>
    <w:rsid w:val="00445D6E"/>
    <w:rsid w:val="00447D85"/>
    <w:rsid w:val="00450BBB"/>
    <w:rsid w:val="00455B61"/>
    <w:rsid w:val="00455C11"/>
    <w:rsid w:val="00462864"/>
    <w:rsid w:val="004634C2"/>
    <w:rsid w:val="004644C5"/>
    <w:rsid w:val="004648A9"/>
    <w:rsid w:val="00465795"/>
    <w:rsid w:val="00473B27"/>
    <w:rsid w:val="00473FE6"/>
    <w:rsid w:val="004742D6"/>
    <w:rsid w:val="00474932"/>
    <w:rsid w:val="00474ACD"/>
    <w:rsid w:val="00476FB1"/>
    <w:rsid w:val="0048237C"/>
    <w:rsid w:val="00483B76"/>
    <w:rsid w:val="0048400C"/>
    <w:rsid w:val="00485DD3"/>
    <w:rsid w:val="0048628D"/>
    <w:rsid w:val="0048666F"/>
    <w:rsid w:val="00486B02"/>
    <w:rsid w:val="0049083C"/>
    <w:rsid w:val="004947E7"/>
    <w:rsid w:val="004B5058"/>
    <w:rsid w:val="004C00A4"/>
    <w:rsid w:val="004C0C6F"/>
    <w:rsid w:val="004C1449"/>
    <w:rsid w:val="004C317C"/>
    <w:rsid w:val="004C32B5"/>
    <w:rsid w:val="004D1086"/>
    <w:rsid w:val="004D1373"/>
    <w:rsid w:val="004D147F"/>
    <w:rsid w:val="004D1FED"/>
    <w:rsid w:val="004D242F"/>
    <w:rsid w:val="004D2B45"/>
    <w:rsid w:val="004E2A21"/>
    <w:rsid w:val="004E68B8"/>
    <w:rsid w:val="004E7AEB"/>
    <w:rsid w:val="004E7DED"/>
    <w:rsid w:val="00503CF2"/>
    <w:rsid w:val="00507C29"/>
    <w:rsid w:val="00511861"/>
    <w:rsid w:val="00513443"/>
    <w:rsid w:val="005179DA"/>
    <w:rsid w:val="0052342A"/>
    <w:rsid w:val="00527B1A"/>
    <w:rsid w:val="005300FE"/>
    <w:rsid w:val="005311B5"/>
    <w:rsid w:val="00531F40"/>
    <w:rsid w:val="00541F1A"/>
    <w:rsid w:val="005426A5"/>
    <w:rsid w:val="005542A7"/>
    <w:rsid w:val="005613E9"/>
    <w:rsid w:val="005619D8"/>
    <w:rsid w:val="0057513F"/>
    <w:rsid w:val="00575864"/>
    <w:rsid w:val="005776C0"/>
    <w:rsid w:val="00580032"/>
    <w:rsid w:val="0058316A"/>
    <w:rsid w:val="00583D76"/>
    <w:rsid w:val="005858C6"/>
    <w:rsid w:val="00585AD2"/>
    <w:rsid w:val="00591F32"/>
    <w:rsid w:val="005935F5"/>
    <w:rsid w:val="0059386F"/>
    <w:rsid w:val="00594500"/>
    <w:rsid w:val="0059512E"/>
    <w:rsid w:val="005A1B2D"/>
    <w:rsid w:val="005A20AF"/>
    <w:rsid w:val="005A2ACC"/>
    <w:rsid w:val="005A4C96"/>
    <w:rsid w:val="005A5697"/>
    <w:rsid w:val="005A5EF8"/>
    <w:rsid w:val="005C1DA2"/>
    <w:rsid w:val="005D211F"/>
    <w:rsid w:val="005D3587"/>
    <w:rsid w:val="005F120E"/>
    <w:rsid w:val="005F1AB4"/>
    <w:rsid w:val="005F2EF5"/>
    <w:rsid w:val="005F57DF"/>
    <w:rsid w:val="0060195D"/>
    <w:rsid w:val="0060307D"/>
    <w:rsid w:val="0060317B"/>
    <w:rsid w:val="00604CBA"/>
    <w:rsid w:val="00606186"/>
    <w:rsid w:val="00615485"/>
    <w:rsid w:val="006165EA"/>
    <w:rsid w:val="006200D0"/>
    <w:rsid w:val="00621498"/>
    <w:rsid w:val="006242A5"/>
    <w:rsid w:val="00626786"/>
    <w:rsid w:val="006274D4"/>
    <w:rsid w:val="00631358"/>
    <w:rsid w:val="00631541"/>
    <w:rsid w:val="00632025"/>
    <w:rsid w:val="00634C8D"/>
    <w:rsid w:val="00637401"/>
    <w:rsid w:val="00637959"/>
    <w:rsid w:val="006503E0"/>
    <w:rsid w:val="00652BB3"/>
    <w:rsid w:val="006534A4"/>
    <w:rsid w:val="0065525D"/>
    <w:rsid w:val="006565DB"/>
    <w:rsid w:val="00656B5C"/>
    <w:rsid w:val="006600CC"/>
    <w:rsid w:val="0066060C"/>
    <w:rsid w:val="0066074E"/>
    <w:rsid w:val="00664391"/>
    <w:rsid w:val="00664D3E"/>
    <w:rsid w:val="00665776"/>
    <w:rsid w:val="00671425"/>
    <w:rsid w:val="006745B3"/>
    <w:rsid w:val="006806A6"/>
    <w:rsid w:val="006832E3"/>
    <w:rsid w:val="00685BD8"/>
    <w:rsid w:val="00686221"/>
    <w:rsid w:val="006872B5"/>
    <w:rsid w:val="0068747A"/>
    <w:rsid w:val="0069058F"/>
    <w:rsid w:val="00691320"/>
    <w:rsid w:val="0069148F"/>
    <w:rsid w:val="006925D7"/>
    <w:rsid w:val="00693D72"/>
    <w:rsid w:val="00695006"/>
    <w:rsid w:val="00696E21"/>
    <w:rsid w:val="006A0E14"/>
    <w:rsid w:val="006A7309"/>
    <w:rsid w:val="006B2F2B"/>
    <w:rsid w:val="006B4CE8"/>
    <w:rsid w:val="006C3062"/>
    <w:rsid w:val="006C3BF1"/>
    <w:rsid w:val="006D212F"/>
    <w:rsid w:val="006D31FF"/>
    <w:rsid w:val="006D3B72"/>
    <w:rsid w:val="006D6307"/>
    <w:rsid w:val="006E1AB6"/>
    <w:rsid w:val="006F06FA"/>
    <w:rsid w:val="00704C9A"/>
    <w:rsid w:val="0071347D"/>
    <w:rsid w:val="00714DFC"/>
    <w:rsid w:val="00717490"/>
    <w:rsid w:val="00717D9A"/>
    <w:rsid w:val="00720D31"/>
    <w:rsid w:val="0072176D"/>
    <w:rsid w:val="00721F55"/>
    <w:rsid w:val="007250F2"/>
    <w:rsid w:val="00725C86"/>
    <w:rsid w:val="00726025"/>
    <w:rsid w:val="00730370"/>
    <w:rsid w:val="00733C17"/>
    <w:rsid w:val="0074747C"/>
    <w:rsid w:val="00747BB4"/>
    <w:rsid w:val="00751721"/>
    <w:rsid w:val="00752A60"/>
    <w:rsid w:val="007530ED"/>
    <w:rsid w:val="007574F3"/>
    <w:rsid w:val="00757514"/>
    <w:rsid w:val="00763ADC"/>
    <w:rsid w:val="00764EA6"/>
    <w:rsid w:val="00765722"/>
    <w:rsid w:val="007708F5"/>
    <w:rsid w:val="00773260"/>
    <w:rsid w:val="00775235"/>
    <w:rsid w:val="007762B4"/>
    <w:rsid w:val="007841B4"/>
    <w:rsid w:val="00790337"/>
    <w:rsid w:val="0079279D"/>
    <w:rsid w:val="00793EBB"/>
    <w:rsid w:val="00794813"/>
    <w:rsid w:val="007A4B7E"/>
    <w:rsid w:val="007B1310"/>
    <w:rsid w:val="007B1922"/>
    <w:rsid w:val="007B1CDC"/>
    <w:rsid w:val="007B4B0F"/>
    <w:rsid w:val="007B4CBB"/>
    <w:rsid w:val="007B52B5"/>
    <w:rsid w:val="007C06ED"/>
    <w:rsid w:val="007C3B91"/>
    <w:rsid w:val="007C4770"/>
    <w:rsid w:val="007C6FD4"/>
    <w:rsid w:val="007D0051"/>
    <w:rsid w:val="007D6152"/>
    <w:rsid w:val="007E155F"/>
    <w:rsid w:val="007E2282"/>
    <w:rsid w:val="007E6FD7"/>
    <w:rsid w:val="007E75AF"/>
    <w:rsid w:val="007F249E"/>
    <w:rsid w:val="007F61AD"/>
    <w:rsid w:val="007F78CC"/>
    <w:rsid w:val="0080020B"/>
    <w:rsid w:val="00800591"/>
    <w:rsid w:val="00803668"/>
    <w:rsid w:val="008114A6"/>
    <w:rsid w:val="00815A8B"/>
    <w:rsid w:val="00826611"/>
    <w:rsid w:val="00827668"/>
    <w:rsid w:val="00830799"/>
    <w:rsid w:val="00831603"/>
    <w:rsid w:val="00836F49"/>
    <w:rsid w:val="00842447"/>
    <w:rsid w:val="00844035"/>
    <w:rsid w:val="00844D89"/>
    <w:rsid w:val="00844EA7"/>
    <w:rsid w:val="00846EC1"/>
    <w:rsid w:val="00852BBD"/>
    <w:rsid w:val="0085484E"/>
    <w:rsid w:val="00854E1A"/>
    <w:rsid w:val="00860DEE"/>
    <w:rsid w:val="0086231E"/>
    <w:rsid w:val="00865A22"/>
    <w:rsid w:val="00867B6D"/>
    <w:rsid w:val="0087009C"/>
    <w:rsid w:val="00873212"/>
    <w:rsid w:val="00875072"/>
    <w:rsid w:val="008753CA"/>
    <w:rsid w:val="00875D15"/>
    <w:rsid w:val="0087790E"/>
    <w:rsid w:val="00880C6E"/>
    <w:rsid w:val="00882FC1"/>
    <w:rsid w:val="00884852"/>
    <w:rsid w:val="00885448"/>
    <w:rsid w:val="0088550F"/>
    <w:rsid w:val="00887ECD"/>
    <w:rsid w:val="008909B6"/>
    <w:rsid w:val="008925E5"/>
    <w:rsid w:val="00895491"/>
    <w:rsid w:val="008963FA"/>
    <w:rsid w:val="008965E0"/>
    <w:rsid w:val="008A11F5"/>
    <w:rsid w:val="008A15F5"/>
    <w:rsid w:val="008A1FD9"/>
    <w:rsid w:val="008B7729"/>
    <w:rsid w:val="008B7D69"/>
    <w:rsid w:val="008C027C"/>
    <w:rsid w:val="008C1A5E"/>
    <w:rsid w:val="008C2C6F"/>
    <w:rsid w:val="008C4737"/>
    <w:rsid w:val="008C5F71"/>
    <w:rsid w:val="008C65B7"/>
    <w:rsid w:val="008D0D1C"/>
    <w:rsid w:val="008D2285"/>
    <w:rsid w:val="008E1FBB"/>
    <w:rsid w:val="008E3EBF"/>
    <w:rsid w:val="008E661B"/>
    <w:rsid w:val="008F1194"/>
    <w:rsid w:val="008F26E3"/>
    <w:rsid w:val="008F2B9B"/>
    <w:rsid w:val="009021D2"/>
    <w:rsid w:val="0090359B"/>
    <w:rsid w:val="00904B6D"/>
    <w:rsid w:val="009103C4"/>
    <w:rsid w:val="009163A0"/>
    <w:rsid w:val="009210EA"/>
    <w:rsid w:val="00925F47"/>
    <w:rsid w:val="00932950"/>
    <w:rsid w:val="00933E6F"/>
    <w:rsid w:val="0093528C"/>
    <w:rsid w:val="009358CF"/>
    <w:rsid w:val="00935DD1"/>
    <w:rsid w:val="00937CE4"/>
    <w:rsid w:val="00945968"/>
    <w:rsid w:val="00945BF1"/>
    <w:rsid w:val="009462DD"/>
    <w:rsid w:val="00946749"/>
    <w:rsid w:val="00952036"/>
    <w:rsid w:val="009539E7"/>
    <w:rsid w:val="009563B3"/>
    <w:rsid w:val="00962542"/>
    <w:rsid w:val="009657E3"/>
    <w:rsid w:val="009738B4"/>
    <w:rsid w:val="009743B1"/>
    <w:rsid w:val="00974A50"/>
    <w:rsid w:val="00974D46"/>
    <w:rsid w:val="00975E40"/>
    <w:rsid w:val="00975E72"/>
    <w:rsid w:val="00980A9D"/>
    <w:rsid w:val="009828B3"/>
    <w:rsid w:val="0098328B"/>
    <w:rsid w:val="009834B2"/>
    <w:rsid w:val="0098550C"/>
    <w:rsid w:val="009862E3"/>
    <w:rsid w:val="009865BE"/>
    <w:rsid w:val="00987ECD"/>
    <w:rsid w:val="0099070F"/>
    <w:rsid w:val="009922D5"/>
    <w:rsid w:val="009964AA"/>
    <w:rsid w:val="009A504D"/>
    <w:rsid w:val="009B240F"/>
    <w:rsid w:val="009B2DD9"/>
    <w:rsid w:val="009B587E"/>
    <w:rsid w:val="009B612F"/>
    <w:rsid w:val="009C0F51"/>
    <w:rsid w:val="009C25BF"/>
    <w:rsid w:val="009C6C03"/>
    <w:rsid w:val="009D169A"/>
    <w:rsid w:val="009D16B6"/>
    <w:rsid w:val="009D2167"/>
    <w:rsid w:val="009D4272"/>
    <w:rsid w:val="009D4F28"/>
    <w:rsid w:val="009E0B8A"/>
    <w:rsid w:val="009E49F6"/>
    <w:rsid w:val="009E66F4"/>
    <w:rsid w:val="009E77DA"/>
    <w:rsid w:val="009F1B80"/>
    <w:rsid w:val="009F70E7"/>
    <w:rsid w:val="00A02E25"/>
    <w:rsid w:val="00A0386C"/>
    <w:rsid w:val="00A03A7C"/>
    <w:rsid w:val="00A03DA0"/>
    <w:rsid w:val="00A043FC"/>
    <w:rsid w:val="00A06851"/>
    <w:rsid w:val="00A1455E"/>
    <w:rsid w:val="00A16F69"/>
    <w:rsid w:val="00A17927"/>
    <w:rsid w:val="00A229AF"/>
    <w:rsid w:val="00A246D2"/>
    <w:rsid w:val="00A25067"/>
    <w:rsid w:val="00A36040"/>
    <w:rsid w:val="00A36CA8"/>
    <w:rsid w:val="00A37A49"/>
    <w:rsid w:val="00A41A5F"/>
    <w:rsid w:val="00A41A68"/>
    <w:rsid w:val="00A43323"/>
    <w:rsid w:val="00A4360F"/>
    <w:rsid w:val="00A43AC8"/>
    <w:rsid w:val="00A43F3A"/>
    <w:rsid w:val="00A4493B"/>
    <w:rsid w:val="00A458E0"/>
    <w:rsid w:val="00A522DE"/>
    <w:rsid w:val="00A54DDD"/>
    <w:rsid w:val="00A6374E"/>
    <w:rsid w:val="00A637AF"/>
    <w:rsid w:val="00A64269"/>
    <w:rsid w:val="00A7014A"/>
    <w:rsid w:val="00A71758"/>
    <w:rsid w:val="00A717E4"/>
    <w:rsid w:val="00A71AB6"/>
    <w:rsid w:val="00A7207F"/>
    <w:rsid w:val="00A720A2"/>
    <w:rsid w:val="00A74617"/>
    <w:rsid w:val="00A77BF9"/>
    <w:rsid w:val="00A81AC8"/>
    <w:rsid w:val="00A81F16"/>
    <w:rsid w:val="00A84170"/>
    <w:rsid w:val="00A84267"/>
    <w:rsid w:val="00A85195"/>
    <w:rsid w:val="00A91508"/>
    <w:rsid w:val="00A91E5A"/>
    <w:rsid w:val="00A929F8"/>
    <w:rsid w:val="00A95895"/>
    <w:rsid w:val="00A9798E"/>
    <w:rsid w:val="00AA503F"/>
    <w:rsid w:val="00AA5090"/>
    <w:rsid w:val="00AB2854"/>
    <w:rsid w:val="00AB7C18"/>
    <w:rsid w:val="00AC0759"/>
    <w:rsid w:val="00AC11E8"/>
    <w:rsid w:val="00AC202E"/>
    <w:rsid w:val="00AC445B"/>
    <w:rsid w:val="00AD7623"/>
    <w:rsid w:val="00AE1370"/>
    <w:rsid w:val="00AE3082"/>
    <w:rsid w:val="00AE6C0E"/>
    <w:rsid w:val="00AF12CB"/>
    <w:rsid w:val="00AF3E5F"/>
    <w:rsid w:val="00AF4C77"/>
    <w:rsid w:val="00AF59C0"/>
    <w:rsid w:val="00AF6662"/>
    <w:rsid w:val="00AF6E6F"/>
    <w:rsid w:val="00B01C23"/>
    <w:rsid w:val="00B04490"/>
    <w:rsid w:val="00B04624"/>
    <w:rsid w:val="00B148B5"/>
    <w:rsid w:val="00B158F1"/>
    <w:rsid w:val="00B20115"/>
    <w:rsid w:val="00B230C9"/>
    <w:rsid w:val="00B23E11"/>
    <w:rsid w:val="00B34FC2"/>
    <w:rsid w:val="00B37CC6"/>
    <w:rsid w:val="00B415FE"/>
    <w:rsid w:val="00B52132"/>
    <w:rsid w:val="00B53FA6"/>
    <w:rsid w:val="00B5763B"/>
    <w:rsid w:val="00B6038F"/>
    <w:rsid w:val="00B63666"/>
    <w:rsid w:val="00B6370A"/>
    <w:rsid w:val="00B64C76"/>
    <w:rsid w:val="00B7682E"/>
    <w:rsid w:val="00B84EE3"/>
    <w:rsid w:val="00B86117"/>
    <w:rsid w:val="00B909F8"/>
    <w:rsid w:val="00B93E48"/>
    <w:rsid w:val="00B952AC"/>
    <w:rsid w:val="00B954B9"/>
    <w:rsid w:val="00BA4B9A"/>
    <w:rsid w:val="00BB7027"/>
    <w:rsid w:val="00BC4394"/>
    <w:rsid w:val="00BD3E4A"/>
    <w:rsid w:val="00BE09A1"/>
    <w:rsid w:val="00BE10F8"/>
    <w:rsid w:val="00BE1B8D"/>
    <w:rsid w:val="00BE412D"/>
    <w:rsid w:val="00BE54CA"/>
    <w:rsid w:val="00BE6AB7"/>
    <w:rsid w:val="00BF36F5"/>
    <w:rsid w:val="00BF5B42"/>
    <w:rsid w:val="00C00181"/>
    <w:rsid w:val="00C0036A"/>
    <w:rsid w:val="00C00481"/>
    <w:rsid w:val="00C0202F"/>
    <w:rsid w:val="00C050DD"/>
    <w:rsid w:val="00C055A0"/>
    <w:rsid w:val="00C06582"/>
    <w:rsid w:val="00C10D07"/>
    <w:rsid w:val="00C126F3"/>
    <w:rsid w:val="00C141D8"/>
    <w:rsid w:val="00C1452D"/>
    <w:rsid w:val="00C16E2D"/>
    <w:rsid w:val="00C17238"/>
    <w:rsid w:val="00C20F6E"/>
    <w:rsid w:val="00C222A6"/>
    <w:rsid w:val="00C232BE"/>
    <w:rsid w:val="00C2384A"/>
    <w:rsid w:val="00C27D0D"/>
    <w:rsid w:val="00C31B80"/>
    <w:rsid w:val="00C370B0"/>
    <w:rsid w:val="00C419C7"/>
    <w:rsid w:val="00C42518"/>
    <w:rsid w:val="00C42BE6"/>
    <w:rsid w:val="00C445FF"/>
    <w:rsid w:val="00C450DF"/>
    <w:rsid w:val="00C455FF"/>
    <w:rsid w:val="00C516E2"/>
    <w:rsid w:val="00C529E6"/>
    <w:rsid w:val="00C53692"/>
    <w:rsid w:val="00C54F9C"/>
    <w:rsid w:val="00C6160B"/>
    <w:rsid w:val="00C63EC9"/>
    <w:rsid w:val="00C70460"/>
    <w:rsid w:val="00C729AD"/>
    <w:rsid w:val="00C74846"/>
    <w:rsid w:val="00C7556C"/>
    <w:rsid w:val="00C774E9"/>
    <w:rsid w:val="00C77C8A"/>
    <w:rsid w:val="00C820A6"/>
    <w:rsid w:val="00C833A2"/>
    <w:rsid w:val="00C835EA"/>
    <w:rsid w:val="00C874ED"/>
    <w:rsid w:val="00C919FF"/>
    <w:rsid w:val="00C91A16"/>
    <w:rsid w:val="00CA039D"/>
    <w:rsid w:val="00CA1763"/>
    <w:rsid w:val="00CA4DC7"/>
    <w:rsid w:val="00CA7B2D"/>
    <w:rsid w:val="00CB18F0"/>
    <w:rsid w:val="00CB275F"/>
    <w:rsid w:val="00CB543C"/>
    <w:rsid w:val="00CB729B"/>
    <w:rsid w:val="00CB7AD3"/>
    <w:rsid w:val="00CB7D5B"/>
    <w:rsid w:val="00CC255C"/>
    <w:rsid w:val="00CC2FD0"/>
    <w:rsid w:val="00CC641B"/>
    <w:rsid w:val="00CC7F0B"/>
    <w:rsid w:val="00CD0B3D"/>
    <w:rsid w:val="00CD15FA"/>
    <w:rsid w:val="00CD4D1B"/>
    <w:rsid w:val="00CD4DA7"/>
    <w:rsid w:val="00CD63EF"/>
    <w:rsid w:val="00CE03B5"/>
    <w:rsid w:val="00CE42C8"/>
    <w:rsid w:val="00CE5660"/>
    <w:rsid w:val="00CF02B6"/>
    <w:rsid w:val="00CF4C1C"/>
    <w:rsid w:val="00CF6D47"/>
    <w:rsid w:val="00D01889"/>
    <w:rsid w:val="00D01C88"/>
    <w:rsid w:val="00D04186"/>
    <w:rsid w:val="00D04C42"/>
    <w:rsid w:val="00D077F7"/>
    <w:rsid w:val="00D10712"/>
    <w:rsid w:val="00D1261B"/>
    <w:rsid w:val="00D13B9E"/>
    <w:rsid w:val="00D14E02"/>
    <w:rsid w:val="00D16678"/>
    <w:rsid w:val="00D177F0"/>
    <w:rsid w:val="00D20092"/>
    <w:rsid w:val="00D2454E"/>
    <w:rsid w:val="00D27B4F"/>
    <w:rsid w:val="00D30F4A"/>
    <w:rsid w:val="00D31DE3"/>
    <w:rsid w:val="00D34E0A"/>
    <w:rsid w:val="00D358AD"/>
    <w:rsid w:val="00D368DD"/>
    <w:rsid w:val="00D44012"/>
    <w:rsid w:val="00D51086"/>
    <w:rsid w:val="00D5153F"/>
    <w:rsid w:val="00D52941"/>
    <w:rsid w:val="00D53AE4"/>
    <w:rsid w:val="00D54F54"/>
    <w:rsid w:val="00D568F0"/>
    <w:rsid w:val="00D672B9"/>
    <w:rsid w:val="00D70430"/>
    <w:rsid w:val="00D71C9E"/>
    <w:rsid w:val="00D72D03"/>
    <w:rsid w:val="00D72E08"/>
    <w:rsid w:val="00D75536"/>
    <w:rsid w:val="00D8084F"/>
    <w:rsid w:val="00D84579"/>
    <w:rsid w:val="00D87CB4"/>
    <w:rsid w:val="00D96B06"/>
    <w:rsid w:val="00DA17D1"/>
    <w:rsid w:val="00DA1FFF"/>
    <w:rsid w:val="00DA2427"/>
    <w:rsid w:val="00DA5DD2"/>
    <w:rsid w:val="00DA5E1A"/>
    <w:rsid w:val="00DB2330"/>
    <w:rsid w:val="00DB3D5D"/>
    <w:rsid w:val="00DB6193"/>
    <w:rsid w:val="00DB7391"/>
    <w:rsid w:val="00DC062D"/>
    <w:rsid w:val="00DC0E6A"/>
    <w:rsid w:val="00DC28E0"/>
    <w:rsid w:val="00DC3BF7"/>
    <w:rsid w:val="00DC4B3B"/>
    <w:rsid w:val="00DD148F"/>
    <w:rsid w:val="00DD4F37"/>
    <w:rsid w:val="00DD57B9"/>
    <w:rsid w:val="00DE06C4"/>
    <w:rsid w:val="00DE0EB2"/>
    <w:rsid w:val="00DE27F4"/>
    <w:rsid w:val="00DE28E1"/>
    <w:rsid w:val="00DE29BB"/>
    <w:rsid w:val="00DE3FDD"/>
    <w:rsid w:val="00DE4B47"/>
    <w:rsid w:val="00DE7361"/>
    <w:rsid w:val="00DE74A3"/>
    <w:rsid w:val="00DF0BF0"/>
    <w:rsid w:val="00DF4636"/>
    <w:rsid w:val="00E024FD"/>
    <w:rsid w:val="00E03FDE"/>
    <w:rsid w:val="00E0410B"/>
    <w:rsid w:val="00E1475F"/>
    <w:rsid w:val="00E20083"/>
    <w:rsid w:val="00E21134"/>
    <w:rsid w:val="00E214AC"/>
    <w:rsid w:val="00E21C61"/>
    <w:rsid w:val="00E22DB3"/>
    <w:rsid w:val="00E245F2"/>
    <w:rsid w:val="00E25BC6"/>
    <w:rsid w:val="00E25C14"/>
    <w:rsid w:val="00E31314"/>
    <w:rsid w:val="00E314CE"/>
    <w:rsid w:val="00E31804"/>
    <w:rsid w:val="00E31F7B"/>
    <w:rsid w:val="00E33749"/>
    <w:rsid w:val="00E37150"/>
    <w:rsid w:val="00E37858"/>
    <w:rsid w:val="00E400ED"/>
    <w:rsid w:val="00E40882"/>
    <w:rsid w:val="00E40F67"/>
    <w:rsid w:val="00E4613E"/>
    <w:rsid w:val="00E46E69"/>
    <w:rsid w:val="00E62EA7"/>
    <w:rsid w:val="00E6343B"/>
    <w:rsid w:val="00E63AFD"/>
    <w:rsid w:val="00E653E7"/>
    <w:rsid w:val="00E71B26"/>
    <w:rsid w:val="00E72801"/>
    <w:rsid w:val="00E813F3"/>
    <w:rsid w:val="00E81A78"/>
    <w:rsid w:val="00E82221"/>
    <w:rsid w:val="00E82616"/>
    <w:rsid w:val="00E840FB"/>
    <w:rsid w:val="00E840FF"/>
    <w:rsid w:val="00E845A4"/>
    <w:rsid w:val="00E90C2A"/>
    <w:rsid w:val="00E928DE"/>
    <w:rsid w:val="00E93E80"/>
    <w:rsid w:val="00EA7776"/>
    <w:rsid w:val="00EB1C8D"/>
    <w:rsid w:val="00EB4920"/>
    <w:rsid w:val="00EB5D95"/>
    <w:rsid w:val="00EC47A0"/>
    <w:rsid w:val="00EC523F"/>
    <w:rsid w:val="00EC6C47"/>
    <w:rsid w:val="00ED0641"/>
    <w:rsid w:val="00ED12BE"/>
    <w:rsid w:val="00ED38EB"/>
    <w:rsid w:val="00ED3C0B"/>
    <w:rsid w:val="00ED3D1E"/>
    <w:rsid w:val="00ED431D"/>
    <w:rsid w:val="00EE556B"/>
    <w:rsid w:val="00EF0133"/>
    <w:rsid w:val="00F00844"/>
    <w:rsid w:val="00F00868"/>
    <w:rsid w:val="00F05A8E"/>
    <w:rsid w:val="00F05D85"/>
    <w:rsid w:val="00F100D1"/>
    <w:rsid w:val="00F11410"/>
    <w:rsid w:val="00F130FF"/>
    <w:rsid w:val="00F15419"/>
    <w:rsid w:val="00F15E1A"/>
    <w:rsid w:val="00F1776F"/>
    <w:rsid w:val="00F17D80"/>
    <w:rsid w:val="00F20DDC"/>
    <w:rsid w:val="00F21D3E"/>
    <w:rsid w:val="00F22D5C"/>
    <w:rsid w:val="00F234BB"/>
    <w:rsid w:val="00F246D0"/>
    <w:rsid w:val="00F27E8D"/>
    <w:rsid w:val="00F32CC9"/>
    <w:rsid w:val="00F34BC7"/>
    <w:rsid w:val="00F36D02"/>
    <w:rsid w:val="00F4010A"/>
    <w:rsid w:val="00F426F2"/>
    <w:rsid w:val="00F4670E"/>
    <w:rsid w:val="00F46D64"/>
    <w:rsid w:val="00F51E2F"/>
    <w:rsid w:val="00F5445F"/>
    <w:rsid w:val="00F56060"/>
    <w:rsid w:val="00F62731"/>
    <w:rsid w:val="00F627A8"/>
    <w:rsid w:val="00F675BC"/>
    <w:rsid w:val="00F70C4D"/>
    <w:rsid w:val="00F71693"/>
    <w:rsid w:val="00F71E6B"/>
    <w:rsid w:val="00F72C43"/>
    <w:rsid w:val="00F7549B"/>
    <w:rsid w:val="00F7614C"/>
    <w:rsid w:val="00F81D37"/>
    <w:rsid w:val="00F8230A"/>
    <w:rsid w:val="00F823AD"/>
    <w:rsid w:val="00F83CE7"/>
    <w:rsid w:val="00F855F9"/>
    <w:rsid w:val="00F904B5"/>
    <w:rsid w:val="00F92436"/>
    <w:rsid w:val="00F9291F"/>
    <w:rsid w:val="00FA44E6"/>
    <w:rsid w:val="00FB0F79"/>
    <w:rsid w:val="00FB1147"/>
    <w:rsid w:val="00FB13F4"/>
    <w:rsid w:val="00FB4393"/>
    <w:rsid w:val="00FB4E48"/>
    <w:rsid w:val="00FC318F"/>
    <w:rsid w:val="00FC3232"/>
    <w:rsid w:val="00FC3AE0"/>
    <w:rsid w:val="00FC62A5"/>
    <w:rsid w:val="00FD022E"/>
    <w:rsid w:val="00FD1FF6"/>
    <w:rsid w:val="00FD2705"/>
    <w:rsid w:val="00FD2A40"/>
    <w:rsid w:val="00FE2895"/>
    <w:rsid w:val="00FE321A"/>
    <w:rsid w:val="00FE3C6D"/>
    <w:rsid w:val="00FE3F73"/>
    <w:rsid w:val="00FE6769"/>
    <w:rsid w:val="00FF1DDE"/>
    <w:rsid w:val="00FF1F3F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AE30E"/>
  <w15:chartTrackingRefBased/>
  <w15:docId w15:val="{FD4D717F-56E4-49E8-95DF-CDBE04DA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1194"/>
  </w:style>
  <w:style w:type="paragraph" w:styleId="Pidipagina">
    <w:name w:val="footer"/>
    <w:basedOn w:val="Normale"/>
    <w:link w:val="PidipaginaCarattere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1194"/>
  </w:style>
  <w:style w:type="paragraph" w:styleId="Nessunaspaziatura">
    <w:name w:val="No Spacing"/>
    <w:link w:val="NessunaspaziaturaCarattere"/>
    <w:uiPriority w:val="1"/>
    <w:qFormat/>
    <w:rsid w:val="008F119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194"/>
    <w:rPr>
      <w:rFonts w:eastAsiaTheme="minorEastAsia"/>
    </w:rPr>
  </w:style>
  <w:style w:type="paragraph" w:styleId="Paragrafoelenco">
    <w:name w:val="List Paragraph"/>
    <w:basedOn w:val="Normale"/>
    <w:link w:val="ParagrafoelencoCarattere"/>
    <w:uiPriority w:val="34"/>
    <w:qFormat/>
    <w:rsid w:val="00191D63"/>
    <w:pPr>
      <w:ind w:left="720"/>
      <w:contextualSpacing/>
    </w:pPr>
  </w:style>
  <w:style w:type="table" w:styleId="Grigliatabella">
    <w:name w:val="Table Grid"/>
    <w:basedOn w:val="Tabellanormale"/>
    <w:uiPriority w:val="39"/>
    <w:rsid w:val="0063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631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Testosegnaposto">
    <w:name w:val="Placeholder Text"/>
    <w:basedOn w:val="Carpredefinitoparagrafo"/>
    <w:uiPriority w:val="99"/>
    <w:semiHidden/>
    <w:rsid w:val="00CE03B5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163E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63E9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1">
    <w:name w:val="Table Normal1"/>
    <w:uiPriority w:val="2"/>
    <w:semiHidden/>
    <w:unhideWhenUsed/>
    <w:qFormat/>
    <w:rsid w:val="00693D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04C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04CBA"/>
    <w:rPr>
      <w:rFonts w:ascii="Calibri" w:eastAsia="Calibri" w:hAnsi="Calibri" w:cs="Calibri"/>
    </w:rPr>
  </w:style>
  <w:style w:type="paragraph" w:styleId="Revisione">
    <w:name w:val="Revision"/>
    <w:hidden/>
    <w:uiPriority w:val="99"/>
    <w:semiHidden/>
    <w:rsid w:val="00A637A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A0E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A0E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A0E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0E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0E83"/>
    <w:rPr>
      <w:b/>
      <w:bCs/>
      <w:sz w:val="20"/>
      <w:szCs w:val="20"/>
    </w:rPr>
  </w:style>
  <w:style w:type="paragraph" w:customStyle="1" w:styleId="Default">
    <w:name w:val="Default"/>
    <w:rsid w:val="00C20F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20D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20D31"/>
    <w:rPr>
      <w:i/>
      <w:iCs/>
      <w:color w:val="404040" w:themeColor="text1" w:themeTint="BF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20D3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27A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27A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27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ifrancescantonio\AppData\Roaming\Microsoft\Templates\Elenco%20di%20controllo%20per%20una%20startup%20azienda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CBD283-4A3E-4EF1-9634-948FB7B12A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D96D3A50-900F-41D0-A426-D9DEBA5FB8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EA530-4F04-41AB-8142-FF9277D73F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AA7996-F4DE-4E69-9650-8E3A00E27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Elenco di controllo per una startup aziendale</Template>
  <TotalTime>1</TotalTime>
  <Pages>5</Pages>
  <Words>666</Words>
  <Characters>3798</Characters>
  <Application>Microsoft Office Word</Application>
  <DocSecurity>4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Casciotti Leonardo Paolo</dc:creator>
  <cp:keywords/>
  <dc:description/>
  <cp:lastModifiedBy>Bruni Luigi</cp:lastModifiedBy>
  <cp:revision>2</cp:revision>
  <cp:lastPrinted>2025-06-11T16:04:00Z</cp:lastPrinted>
  <dcterms:created xsi:type="dcterms:W3CDTF">2026-01-12T19:31:00Z</dcterms:created>
  <dcterms:modified xsi:type="dcterms:W3CDTF">2026-01-12T19:31:00Z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